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99A" w:rsidRPr="00CD53D1" w:rsidRDefault="00405E54">
      <w:pPr>
        <w:tabs>
          <w:tab w:val="left" w:pos="5850"/>
        </w:tabs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                                   </w:t>
      </w:r>
      <w:r w:rsidRPr="00CD53D1">
        <w:rPr>
          <w:rFonts w:asciiTheme="minorHAnsi" w:hAnsiTheme="minorHAnsi" w:cstheme="minorHAnsi"/>
          <w:b/>
          <w:bCs/>
          <w:sz w:val="24"/>
          <w:szCs w:val="24"/>
        </w:rPr>
        <w:t xml:space="preserve">Umowa nr……… (wzór) </w:t>
      </w:r>
    </w:p>
    <w:p w:rsidR="007C499A" w:rsidRPr="00CD53D1" w:rsidRDefault="00405E54">
      <w:pPr>
        <w:tabs>
          <w:tab w:val="left" w:pos="585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CD53D1">
        <w:rPr>
          <w:rFonts w:asciiTheme="minorHAnsi" w:hAnsiTheme="minorHAnsi" w:cstheme="minorHAnsi"/>
          <w:sz w:val="24"/>
          <w:szCs w:val="24"/>
        </w:rPr>
        <w:t>zawarta w  dniu</w:t>
      </w:r>
      <w:r w:rsidR="00EA3476">
        <w:rPr>
          <w:rFonts w:asciiTheme="minorHAnsi" w:hAnsiTheme="minorHAnsi" w:cstheme="minorHAnsi"/>
          <w:sz w:val="24"/>
          <w:szCs w:val="24"/>
        </w:rPr>
        <w:t xml:space="preserve"> </w:t>
      </w:r>
      <w:r w:rsidRPr="00CD53D1">
        <w:rPr>
          <w:rFonts w:asciiTheme="minorHAnsi" w:hAnsiTheme="minorHAnsi" w:cstheme="minorHAnsi"/>
          <w:sz w:val="24"/>
          <w:szCs w:val="24"/>
        </w:rPr>
        <w:t>…</w:t>
      </w:r>
      <w:r w:rsidR="00EA3476">
        <w:rPr>
          <w:rFonts w:asciiTheme="minorHAnsi" w:hAnsiTheme="minorHAnsi" w:cstheme="minorHAnsi"/>
          <w:sz w:val="24"/>
          <w:szCs w:val="24"/>
        </w:rPr>
        <w:t>…..</w:t>
      </w:r>
      <w:r w:rsidRPr="00CD53D1">
        <w:rPr>
          <w:rFonts w:asciiTheme="minorHAnsi" w:hAnsiTheme="minorHAnsi" w:cstheme="minorHAnsi"/>
          <w:sz w:val="24"/>
          <w:szCs w:val="24"/>
        </w:rPr>
        <w:t xml:space="preserve">…….. 2025 roku w </w:t>
      </w:r>
      <w:r w:rsidR="00487A8F" w:rsidRPr="00CD53D1">
        <w:rPr>
          <w:rFonts w:asciiTheme="minorHAnsi" w:hAnsiTheme="minorHAnsi" w:cstheme="minorHAnsi"/>
          <w:sz w:val="24"/>
          <w:szCs w:val="24"/>
        </w:rPr>
        <w:t>Zabrzu</w:t>
      </w:r>
      <w:r w:rsidRPr="00CD53D1">
        <w:rPr>
          <w:rFonts w:asciiTheme="minorHAnsi" w:hAnsiTheme="minorHAnsi" w:cstheme="minorHAnsi"/>
          <w:sz w:val="24"/>
          <w:szCs w:val="24"/>
        </w:rPr>
        <w:t xml:space="preserve"> pomiędzy: </w:t>
      </w:r>
    </w:p>
    <w:p w:rsidR="007C499A" w:rsidRPr="00CD53D1" w:rsidRDefault="00487A8F" w:rsidP="00A70529">
      <w:pPr>
        <w:widowControl w:val="0"/>
        <w:autoSpaceDE w:val="0"/>
        <w:autoSpaceDN w:val="0"/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CD53D1">
        <w:rPr>
          <w:rFonts w:asciiTheme="minorHAnsi" w:hAnsiTheme="minorHAnsi" w:cstheme="minorHAnsi"/>
          <w:b/>
          <w:sz w:val="24"/>
          <w:szCs w:val="24"/>
        </w:rPr>
        <w:t>Miast</w:t>
      </w:r>
      <w:r w:rsidR="00A70529" w:rsidRPr="00CD53D1">
        <w:rPr>
          <w:rFonts w:asciiTheme="minorHAnsi" w:hAnsiTheme="minorHAnsi" w:cstheme="minorHAnsi"/>
          <w:b/>
          <w:sz w:val="24"/>
          <w:szCs w:val="24"/>
        </w:rPr>
        <w:t>em</w:t>
      </w:r>
      <w:r w:rsidRPr="00CD53D1">
        <w:rPr>
          <w:rFonts w:asciiTheme="minorHAnsi" w:hAnsiTheme="minorHAnsi" w:cstheme="minorHAnsi"/>
          <w:b/>
          <w:sz w:val="24"/>
          <w:szCs w:val="24"/>
        </w:rPr>
        <w:t xml:space="preserve"> Zabrze</w:t>
      </w:r>
      <w:r w:rsidR="00405E54" w:rsidRPr="00CD53D1">
        <w:rPr>
          <w:rFonts w:asciiTheme="minorHAnsi" w:hAnsiTheme="minorHAnsi" w:cstheme="minorHAnsi"/>
          <w:b/>
          <w:sz w:val="24"/>
          <w:szCs w:val="24"/>
        </w:rPr>
        <w:t xml:space="preserve">, ul. </w:t>
      </w:r>
      <w:r w:rsidRPr="00CD53D1">
        <w:rPr>
          <w:rFonts w:asciiTheme="minorHAnsi" w:hAnsiTheme="minorHAnsi" w:cstheme="minorHAnsi"/>
          <w:b/>
          <w:sz w:val="24"/>
          <w:szCs w:val="24"/>
        </w:rPr>
        <w:t>Powstańców Śląskich 5-7</w:t>
      </w:r>
      <w:r w:rsidR="00405E54" w:rsidRPr="00CD53D1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CD53D1">
        <w:rPr>
          <w:rFonts w:asciiTheme="minorHAnsi" w:hAnsiTheme="minorHAnsi" w:cstheme="minorHAnsi"/>
          <w:b/>
          <w:sz w:val="24"/>
          <w:szCs w:val="24"/>
        </w:rPr>
        <w:t>41-800 Zabrze</w:t>
      </w:r>
      <w:r w:rsidR="00405E54" w:rsidRPr="00CD53D1">
        <w:rPr>
          <w:rFonts w:asciiTheme="minorHAnsi" w:hAnsiTheme="minorHAnsi" w:cstheme="minorHAnsi"/>
          <w:sz w:val="24"/>
          <w:szCs w:val="24"/>
        </w:rPr>
        <w:t xml:space="preserve">, numer </w:t>
      </w:r>
      <w:r w:rsidR="00405E54" w:rsidRPr="00CD53D1">
        <w:rPr>
          <w:rFonts w:asciiTheme="minorHAnsi" w:hAnsiTheme="minorHAnsi" w:cstheme="minorHAnsi"/>
          <w:b/>
          <w:sz w:val="24"/>
          <w:szCs w:val="24"/>
        </w:rPr>
        <w:t xml:space="preserve">NIP </w:t>
      </w:r>
      <w:r w:rsidR="00A70529" w:rsidRPr="00CD53D1">
        <w:rPr>
          <w:rFonts w:asciiTheme="minorHAnsi" w:hAnsiTheme="minorHAnsi" w:cstheme="minorHAnsi"/>
          <w:b/>
          <w:sz w:val="24"/>
          <w:szCs w:val="24"/>
        </w:rPr>
        <w:t>6482743351</w:t>
      </w:r>
      <w:r w:rsidR="00A70529" w:rsidRPr="00CD53D1">
        <w:rPr>
          <w:rFonts w:asciiTheme="minorHAnsi" w:hAnsiTheme="minorHAnsi" w:cstheme="minorHAnsi"/>
          <w:sz w:val="24"/>
          <w:szCs w:val="24"/>
        </w:rPr>
        <w:t xml:space="preserve">, </w:t>
      </w:r>
      <w:r w:rsidR="00A70529" w:rsidRPr="00CD53D1">
        <w:rPr>
          <w:rFonts w:asciiTheme="minorHAnsi" w:hAnsiTheme="minorHAnsi" w:cstheme="minorHAnsi"/>
          <w:b/>
          <w:sz w:val="24"/>
          <w:szCs w:val="24"/>
        </w:rPr>
        <w:t xml:space="preserve">Zespołem Szkół Ogólnokształcących Nr 5, ul. Piłsudskiego 29, 41-800 Zabrze, </w:t>
      </w:r>
      <w:r w:rsidR="00A70529" w:rsidRPr="00CD53D1">
        <w:rPr>
          <w:rFonts w:asciiTheme="minorHAnsi" w:hAnsiTheme="minorHAnsi" w:cstheme="minorHAnsi"/>
          <w:sz w:val="24"/>
          <w:szCs w:val="24"/>
        </w:rPr>
        <w:t xml:space="preserve">reprezentowanym przez </w:t>
      </w:r>
      <w:r w:rsidR="00A70529" w:rsidRPr="00CD53D1">
        <w:rPr>
          <w:rFonts w:asciiTheme="minorHAnsi" w:hAnsiTheme="minorHAnsi" w:cstheme="minorHAnsi"/>
          <w:b/>
          <w:sz w:val="24"/>
          <w:szCs w:val="24"/>
        </w:rPr>
        <w:t xml:space="preserve">Agnieszkę </w:t>
      </w:r>
      <w:proofErr w:type="spellStart"/>
      <w:r w:rsidR="00A70529" w:rsidRPr="00CD53D1">
        <w:rPr>
          <w:rFonts w:asciiTheme="minorHAnsi" w:hAnsiTheme="minorHAnsi" w:cstheme="minorHAnsi"/>
          <w:b/>
          <w:sz w:val="24"/>
          <w:szCs w:val="24"/>
        </w:rPr>
        <w:t>Gurnacz</w:t>
      </w:r>
      <w:proofErr w:type="spellEnd"/>
      <w:r w:rsidR="00A70529" w:rsidRPr="00CD53D1">
        <w:rPr>
          <w:rFonts w:asciiTheme="minorHAnsi" w:hAnsiTheme="minorHAnsi" w:cstheme="minorHAnsi"/>
          <w:b/>
          <w:sz w:val="24"/>
          <w:szCs w:val="24"/>
        </w:rPr>
        <w:t xml:space="preserve"> – dyrektora szkoły</w:t>
      </w:r>
      <w:r w:rsidR="00A70529" w:rsidRPr="00CD53D1">
        <w:rPr>
          <w:rFonts w:asciiTheme="minorHAnsi" w:hAnsiTheme="minorHAnsi" w:cstheme="minorHAnsi"/>
          <w:sz w:val="24"/>
          <w:szCs w:val="24"/>
        </w:rPr>
        <w:t xml:space="preserve">, zwaną w dalszej części umowy </w:t>
      </w:r>
      <w:r w:rsidR="00A70529" w:rsidRPr="00CD53D1">
        <w:rPr>
          <w:rFonts w:asciiTheme="minorHAnsi" w:hAnsiTheme="minorHAnsi" w:cstheme="minorHAnsi"/>
          <w:b/>
          <w:sz w:val="24"/>
          <w:szCs w:val="24"/>
        </w:rPr>
        <w:t>„Zamawiającym”</w:t>
      </w:r>
      <w:r w:rsidR="00A70529" w:rsidRPr="00CD53D1">
        <w:rPr>
          <w:rFonts w:asciiTheme="minorHAnsi" w:hAnsiTheme="minorHAnsi" w:cstheme="minorHAnsi"/>
          <w:sz w:val="24"/>
          <w:szCs w:val="24"/>
        </w:rPr>
        <w:t>,</w:t>
      </w:r>
      <w:r w:rsidR="00405E54" w:rsidRPr="00CD53D1">
        <w:rPr>
          <w:rFonts w:asciiTheme="minorHAnsi" w:hAnsiTheme="minorHAnsi" w:cstheme="minorHAnsi"/>
          <w:sz w:val="24"/>
          <w:szCs w:val="24"/>
        </w:rPr>
        <w:t xml:space="preserve"> </w:t>
      </w:r>
      <w:r w:rsidR="00A70529" w:rsidRPr="00CD53D1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70529" w:rsidRPr="00CD53D1" w:rsidRDefault="00A70529" w:rsidP="00A70529">
      <w:pPr>
        <w:widowControl w:val="0"/>
        <w:autoSpaceDE w:val="0"/>
        <w:autoSpaceDN w:val="0"/>
        <w:spacing w:after="0"/>
        <w:jc w:val="both"/>
        <w:rPr>
          <w:rFonts w:asciiTheme="minorHAnsi" w:eastAsia="Times New Roman" w:hAnsiTheme="minorHAnsi" w:cstheme="minorHAnsi"/>
          <w:b/>
          <w:sz w:val="24"/>
          <w:szCs w:val="24"/>
        </w:rPr>
      </w:pPr>
    </w:p>
    <w:p w:rsidR="007C499A" w:rsidRPr="00CD53D1" w:rsidRDefault="00405E54">
      <w:pPr>
        <w:tabs>
          <w:tab w:val="left" w:pos="585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CD53D1">
        <w:rPr>
          <w:rFonts w:asciiTheme="minorHAnsi" w:hAnsiTheme="minorHAnsi" w:cstheme="minorHAnsi"/>
          <w:sz w:val="24"/>
          <w:szCs w:val="24"/>
        </w:rPr>
        <w:t>a</w:t>
      </w:r>
    </w:p>
    <w:p w:rsidR="007C499A" w:rsidRPr="00CD53D1" w:rsidRDefault="00405E54">
      <w:pPr>
        <w:tabs>
          <w:tab w:val="left" w:pos="585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CD53D1">
        <w:rPr>
          <w:rFonts w:asciiTheme="minorHAnsi" w:hAnsiTheme="minorHAnsi" w:cstheme="minorHAnsi"/>
          <w:b/>
          <w:bCs/>
          <w:sz w:val="24"/>
          <w:szCs w:val="24"/>
        </w:rPr>
        <w:t>…….</w:t>
      </w:r>
      <w:r w:rsidRPr="00CD53D1">
        <w:rPr>
          <w:rFonts w:asciiTheme="minorHAnsi" w:hAnsiTheme="minorHAnsi" w:cstheme="minorHAnsi"/>
          <w:sz w:val="24"/>
          <w:szCs w:val="24"/>
        </w:rPr>
        <w:t xml:space="preserve"> prowadzącym działalność gospodarczą na podstawie wpisu do Centralnej Ewidencji </w:t>
      </w:r>
      <w:r w:rsidR="002A46B4">
        <w:rPr>
          <w:rFonts w:asciiTheme="minorHAnsi" w:hAnsiTheme="minorHAnsi" w:cstheme="minorHAnsi"/>
          <w:sz w:val="24"/>
          <w:szCs w:val="24"/>
        </w:rPr>
        <w:t xml:space="preserve">                        </w:t>
      </w:r>
      <w:r w:rsidRPr="00CD53D1">
        <w:rPr>
          <w:rFonts w:asciiTheme="minorHAnsi" w:hAnsiTheme="minorHAnsi" w:cstheme="minorHAnsi"/>
          <w:sz w:val="24"/>
          <w:szCs w:val="24"/>
        </w:rPr>
        <w:t>i Informacji o Działalności Gospodarczej RP, pod nazwą, ze stałym miejscem wykonywania działalności gospodarczej ………………, REGON: …………., NIP: …………….</w:t>
      </w:r>
    </w:p>
    <w:p w:rsidR="007C499A" w:rsidRPr="00CD53D1" w:rsidRDefault="00405E54">
      <w:pPr>
        <w:tabs>
          <w:tab w:val="left" w:pos="585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CD53D1">
        <w:rPr>
          <w:rFonts w:asciiTheme="minorHAnsi" w:hAnsiTheme="minorHAnsi" w:cstheme="minorHAnsi"/>
          <w:sz w:val="24"/>
          <w:szCs w:val="24"/>
        </w:rPr>
        <w:t>zwanym dalej „Wykonawcą”</w:t>
      </w:r>
    </w:p>
    <w:p w:rsidR="007C499A" w:rsidRPr="00CD53D1" w:rsidRDefault="00405E54">
      <w:pPr>
        <w:tabs>
          <w:tab w:val="left" w:pos="585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CD53D1">
        <w:rPr>
          <w:rFonts w:asciiTheme="minorHAnsi" w:hAnsiTheme="minorHAnsi" w:cstheme="minorHAnsi"/>
          <w:sz w:val="24"/>
          <w:szCs w:val="24"/>
        </w:rPr>
        <w:t xml:space="preserve">w sprawie </w:t>
      </w:r>
      <w:r w:rsidR="00CD53D1">
        <w:rPr>
          <w:rFonts w:asciiTheme="minorHAnsi" w:hAnsiTheme="minorHAnsi" w:cstheme="minorHAnsi"/>
          <w:sz w:val="24"/>
          <w:szCs w:val="24"/>
        </w:rPr>
        <w:t>przygotowania i dostarczenia posiłku na potrzeby stołówki szkolne.</w:t>
      </w:r>
      <w:r w:rsidRPr="00CD53D1">
        <w:rPr>
          <w:rFonts w:asciiTheme="minorHAnsi" w:hAnsiTheme="minorHAnsi" w:cstheme="minorHAnsi"/>
          <w:sz w:val="24"/>
          <w:szCs w:val="24"/>
        </w:rPr>
        <w:t xml:space="preserve"> </w:t>
      </w:r>
    </w:p>
    <w:p w:rsidR="007C499A" w:rsidRPr="00CD53D1" w:rsidRDefault="00405E54">
      <w:pPr>
        <w:tabs>
          <w:tab w:val="left" w:pos="585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53D1">
        <w:rPr>
          <w:rFonts w:asciiTheme="minorHAnsi" w:hAnsiTheme="minorHAnsi" w:cstheme="minorHAnsi"/>
          <w:b/>
          <w:sz w:val="24"/>
          <w:szCs w:val="24"/>
        </w:rPr>
        <w:t>§ 1</w:t>
      </w:r>
    </w:p>
    <w:p w:rsidR="007C499A" w:rsidRPr="00CD53D1" w:rsidRDefault="00405E54">
      <w:pPr>
        <w:numPr>
          <w:ilvl w:val="0"/>
          <w:numId w:val="1"/>
        </w:numPr>
        <w:tabs>
          <w:tab w:val="left" w:pos="281"/>
        </w:tabs>
        <w:spacing w:after="0" w:line="240" w:lineRule="auto"/>
        <w:ind w:left="284" w:hanging="360"/>
        <w:jc w:val="both"/>
        <w:rPr>
          <w:rFonts w:asciiTheme="minorHAnsi" w:eastAsia="Cambria" w:hAnsiTheme="minorHAnsi" w:cstheme="minorHAnsi"/>
          <w:b/>
          <w:bCs/>
          <w:sz w:val="24"/>
          <w:szCs w:val="24"/>
        </w:rPr>
      </w:pPr>
      <w:r w:rsidRPr="00CD53D1">
        <w:rPr>
          <w:rFonts w:asciiTheme="minorHAnsi" w:eastAsia="Cambria" w:hAnsiTheme="minorHAnsi" w:cstheme="minorHAnsi"/>
          <w:sz w:val="24"/>
          <w:szCs w:val="24"/>
        </w:rPr>
        <w:t xml:space="preserve">Przedmiotem umowy jest świadczenie usług polegających na przygotowaniu i dostarczeniu </w:t>
      </w:r>
      <w:r w:rsidR="00CD53D1">
        <w:rPr>
          <w:rFonts w:asciiTheme="minorHAnsi" w:eastAsia="Cambria" w:hAnsiTheme="minorHAnsi" w:cstheme="minorHAnsi"/>
          <w:sz w:val="24"/>
          <w:szCs w:val="24"/>
        </w:rPr>
        <w:t>obiadu dwudaniowego z kompotem</w:t>
      </w:r>
      <w:r w:rsidRPr="00CD53D1">
        <w:rPr>
          <w:rFonts w:asciiTheme="minorHAnsi" w:eastAsia="Cambria" w:hAnsiTheme="minorHAnsi" w:cstheme="minorHAnsi"/>
          <w:sz w:val="24"/>
          <w:szCs w:val="24"/>
        </w:rPr>
        <w:t xml:space="preserve"> dla </w:t>
      </w:r>
      <w:r w:rsidR="00CD53D1">
        <w:rPr>
          <w:rFonts w:asciiTheme="minorHAnsi" w:eastAsia="Cambria" w:hAnsiTheme="minorHAnsi" w:cstheme="minorHAnsi"/>
          <w:sz w:val="24"/>
          <w:szCs w:val="24"/>
        </w:rPr>
        <w:t>ok 70 osób</w:t>
      </w:r>
      <w:r w:rsidRPr="00CD53D1">
        <w:rPr>
          <w:rFonts w:asciiTheme="minorHAnsi" w:eastAsia="Cambria" w:hAnsiTheme="minorHAnsi" w:cstheme="minorHAnsi"/>
          <w:sz w:val="24"/>
          <w:szCs w:val="24"/>
        </w:rPr>
        <w:t xml:space="preserve"> w ramach dożywiania uczniów </w:t>
      </w:r>
      <w:r w:rsidR="00EC51E1">
        <w:rPr>
          <w:rFonts w:asciiTheme="minorHAnsi" w:eastAsia="Cambria" w:hAnsiTheme="minorHAnsi" w:cstheme="minorHAnsi"/>
          <w:sz w:val="24"/>
          <w:szCs w:val="24"/>
        </w:rPr>
        <w:t xml:space="preserve">                 </w:t>
      </w:r>
      <w:r w:rsidR="00CD53D1" w:rsidRPr="00CD53D1">
        <w:rPr>
          <w:rFonts w:asciiTheme="minorHAnsi" w:eastAsia="Cambria" w:hAnsiTheme="minorHAnsi" w:cstheme="minorHAnsi"/>
          <w:b/>
          <w:sz w:val="24"/>
          <w:szCs w:val="24"/>
        </w:rPr>
        <w:t>Z</w:t>
      </w:r>
      <w:r w:rsidR="00CD53D1" w:rsidRPr="00CD53D1">
        <w:rPr>
          <w:rFonts w:asciiTheme="minorHAnsi" w:hAnsiTheme="minorHAnsi" w:cstheme="minorHAnsi"/>
          <w:b/>
          <w:sz w:val="24"/>
          <w:szCs w:val="24"/>
        </w:rPr>
        <w:t>espołu Szkół Ogólnokształcących Nr 5 w Zabrzu</w:t>
      </w:r>
      <w:r w:rsidRPr="00CD53D1">
        <w:rPr>
          <w:rFonts w:asciiTheme="minorHAnsi" w:eastAsia="Cambria" w:hAnsiTheme="minorHAnsi" w:cstheme="minorHAnsi"/>
          <w:b/>
          <w:bCs/>
          <w:sz w:val="24"/>
          <w:szCs w:val="24"/>
        </w:rPr>
        <w:t xml:space="preserve"> </w:t>
      </w:r>
      <w:r w:rsidRPr="00CD53D1">
        <w:rPr>
          <w:rFonts w:asciiTheme="minorHAnsi" w:eastAsia="Cambria" w:hAnsiTheme="minorHAnsi" w:cstheme="minorHAnsi"/>
          <w:bCs/>
          <w:sz w:val="24"/>
          <w:szCs w:val="24"/>
        </w:rPr>
        <w:t>w roku szkolnym 2025/2026.</w:t>
      </w:r>
    </w:p>
    <w:p w:rsidR="007C499A" w:rsidRPr="00CD53D1" w:rsidRDefault="00405E54">
      <w:pPr>
        <w:numPr>
          <w:ilvl w:val="0"/>
          <w:numId w:val="1"/>
        </w:numPr>
        <w:tabs>
          <w:tab w:val="left" w:pos="266"/>
        </w:tabs>
        <w:spacing w:after="0" w:line="240" w:lineRule="auto"/>
        <w:ind w:left="284" w:hanging="284"/>
        <w:rPr>
          <w:rFonts w:asciiTheme="minorHAnsi" w:eastAsia="Cambria" w:hAnsiTheme="minorHAnsi" w:cstheme="minorHAnsi"/>
          <w:sz w:val="24"/>
          <w:szCs w:val="24"/>
        </w:rPr>
      </w:pPr>
      <w:r w:rsidRPr="00CD53D1">
        <w:rPr>
          <w:rFonts w:asciiTheme="minorHAnsi" w:eastAsia="Cambria" w:hAnsiTheme="minorHAnsi" w:cstheme="minorHAnsi"/>
          <w:sz w:val="24"/>
          <w:szCs w:val="24"/>
        </w:rPr>
        <w:t>Przedmiot umowy winien być wykonany w oparciu o złożoną ofertę z dnia …</w:t>
      </w:r>
      <w:r w:rsidR="00CD53D1">
        <w:rPr>
          <w:rFonts w:asciiTheme="minorHAnsi" w:eastAsia="Cambria" w:hAnsiTheme="minorHAnsi" w:cstheme="minorHAnsi"/>
          <w:sz w:val="24"/>
          <w:szCs w:val="24"/>
        </w:rPr>
        <w:t>………………..</w:t>
      </w:r>
      <w:r w:rsidRPr="00CD53D1">
        <w:rPr>
          <w:rFonts w:asciiTheme="minorHAnsi" w:eastAsia="Cambria" w:hAnsiTheme="minorHAnsi" w:cstheme="minorHAnsi"/>
          <w:sz w:val="24"/>
          <w:szCs w:val="24"/>
        </w:rPr>
        <w:t>….</w:t>
      </w:r>
    </w:p>
    <w:p w:rsidR="007C499A" w:rsidRPr="00CD53D1" w:rsidRDefault="00405E54">
      <w:pPr>
        <w:numPr>
          <w:ilvl w:val="0"/>
          <w:numId w:val="1"/>
        </w:numPr>
        <w:tabs>
          <w:tab w:val="left" w:pos="312"/>
        </w:tabs>
        <w:spacing w:after="0" w:line="240" w:lineRule="auto"/>
        <w:ind w:left="284" w:hanging="284"/>
        <w:jc w:val="both"/>
        <w:rPr>
          <w:rFonts w:asciiTheme="minorHAnsi" w:eastAsia="Cambria" w:hAnsiTheme="minorHAnsi" w:cstheme="minorHAnsi"/>
          <w:sz w:val="24"/>
          <w:szCs w:val="24"/>
        </w:rPr>
      </w:pPr>
      <w:r w:rsidRPr="00CD53D1">
        <w:rPr>
          <w:rFonts w:asciiTheme="minorHAnsi" w:eastAsia="Cambria" w:hAnsiTheme="minorHAnsi" w:cstheme="minorHAnsi"/>
          <w:sz w:val="24"/>
          <w:szCs w:val="24"/>
        </w:rPr>
        <w:t xml:space="preserve">Zadaniem Wykonawcy jest kompleksowe dożywianie dzieci zgodnie z zasadami racjonalnego żywienia dzieci w wieku od </w:t>
      </w:r>
      <w:r w:rsidR="00CD53D1">
        <w:rPr>
          <w:rFonts w:asciiTheme="minorHAnsi" w:eastAsia="Cambria" w:hAnsiTheme="minorHAnsi" w:cstheme="minorHAnsi"/>
          <w:sz w:val="24"/>
          <w:szCs w:val="24"/>
        </w:rPr>
        <w:t>6 do 16 lat.</w:t>
      </w:r>
    </w:p>
    <w:p w:rsidR="007C499A" w:rsidRPr="00CD53D1" w:rsidRDefault="00405E54">
      <w:pPr>
        <w:numPr>
          <w:ilvl w:val="0"/>
          <w:numId w:val="1"/>
        </w:numPr>
        <w:tabs>
          <w:tab w:val="left" w:pos="312"/>
        </w:tabs>
        <w:spacing w:after="0" w:line="240" w:lineRule="auto"/>
        <w:ind w:left="284" w:hanging="284"/>
        <w:jc w:val="both"/>
        <w:rPr>
          <w:rFonts w:asciiTheme="minorHAnsi" w:eastAsia="Cambria" w:hAnsiTheme="minorHAnsi" w:cstheme="minorHAnsi"/>
          <w:sz w:val="24"/>
          <w:szCs w:val="24"/>
        </w:rPr>
      </w:pPr>
      <w:r w:rsidRPr="00CD53D1">
        <w:rPr>
          <w:rFonts w:asciiTheme="minorHAnsi" w:eastAsia="Cambria" w:hAnsiTheme="minorHAnsi" w:cstheme="minorHAnsi"/>
          <w:sz w:val="24"/>
          <w:szCs w:val="24"/>
        </w:rPr>
        <w:t xml:space="preserve">Szacunkowa ilość przygotowanych i dostarczonych ciepłych </w:t>
      </w:r>
      <w:r w:rsidR="00CD53D1">
        <w:rPr>
          <w:rFonts w:asciiTheme="minorHAnsi" w:eastAsia="Cambria" w:hAnsiTheme="minorHAnsi" w:cstheme="minorHAnsi"/>
          <w:sz w:val="24"/>
          <w:szCs w:val="24"/>
        </w:rPr>
        <w:t>dwudaniowych obiadów</w:t>
      </w:r>
      <w:r w:rsidRPr="00CD53D1">
        <w:rPr>
          <w:rFonts w:asciiTheme="minorHAnsi" w:eastAsia="Cambria" w:hAnsiTheme="minorHAnsi" w:cstheme="minorHAnsi"/>
          <w:sz w:val="24"/>
          <w:szCs w:val="24"/>
        </w:rPr>
        <w:t xml:space="preserve"> wyniesie: </w:t>
      </w:r>
      <w:r w:rsidR="00CD53D1">
        <w:rPr>
          <w:rFonts w:asciiTheme="minorHAnsi" w:eastAsia="Cambria" w:hAnsiTheme="minorHAnsi" w:cstheme="minorHAnsi"/>
          <w:sz w:val="24"/>
          <w:szCs w:val="24"/>
        </w:rPr>
        <w:t xml:space="preserve">ok </w:t>
      </w:r>
      <w:r w:rsidRPr="00CD53D1">
        <w:rPr>
          <w:rFonts w:asciiTheme="minorHAnsi" w:eastAsia="Cambria" w:hAnsiTheme="minorHAnsi" w:cstheme="minorHAnsi"/>
          <w:b/>
          <w:bCs/>
          <w:sz w:val="24"/>
          <w:szCs w:val="24"/>
        </w:rPr>
        <w:t>1</w:t>
      </w:r>
      <w:r w:rsidR="00CD53D1">
        <w:rPr>
          <w:rFonts w:asciiTheme="minorHAnsi" w:eastAsia="Cambria" w:hAnsiTheme="minorHAnsi" w:cstheme="minorHAnsi"/>
          <w:b/>
          <w:bCs/>
          <w:sz w:val="24"/>
          <w:szCs w:val="24"/>
        </w:rPr>
        <w:t>1 410</w:t>
      </w:r>
      <w:r w:rsidRPr="00CD53D1">
        <w:rPr>
          <w:rFonts w:asciiTheme="minorHAnsi" w:eastAsia="Cambria" w:hAnsiTheme="minorHAnsi" w:cstheme="minorHAnsi"/>
          <w:b/>
          <w:bCs/>
          <w:sz w:val="24"/>
          <w:szCs w:val="24"/>
        </w:rPr>
        <w:t xml:space="preserve"> sztuk</w:t>
      </w:r>
      <w:r w:rsidRPr="00CD53D1">
        <w:rPr>
          <w:rFonts w:asciiTheme="minorHAnsi" w:eastAsia="Cambria" w:hAnsiTheme="minorHAnsi" w:cstheme="minorHAnsi"/>
          <w:bCs/>
          <w:sz w:val="24"/>
          <w:szCs w:val="24"/>
        </w:rPr>
        <w:t>.</w:t>
      </w:r>
    </w:p>
    <w:p w:rsidR="007C499A" w:rsidRPr="00CD53D1" w:rsidRDefault="00405E54">
      <w:pPr>
        <w:numPr>
          <w:ilvl w:val="0"/>
          <w:numId w:val="1"/>
        </w:numPr>
        <w:tabs>
          <w:tab w:val="left" w:pos="257"/>
        </w:tabs>
        <w:spacing w:after="0" w:line="240" w:lineRule="auto"/>
        <w:ind w:left="284" w:hanging="284"/>
        <w:jc w:val="both"/>
        <w:rPr>
          <w:rFonts w:asciiTheme="minorHAnsi" w:eastAsia="Cambria" w:hAnsiTheme="minorHAnsi" w:cstheme="minorHAnsi"/>
          <w:sz w:val="24"/>
          <w:szCs w:val="24"/>
        </w:rPr>
      </w:pPr>
      <w:r w:rsidRPr="00CD53D1">
        <w:rPr>
          <w:rFonts w:asciiTheme="minorHAnsi" w:eastAsia="Cambria" w:hAnsiTheme="minorHAnsi" w:cstheme="minorHAnsi"/>
          <w:sz w:val="24"/>
          <w:szCs w:val="24"/>
        </w:rPr>
        <w:t xml:space="preserve">Przygotowanie obiadów odbywać się będzie od dnia 15.09.2025r. do </w:t>
      </w:r>
      <w:r w:rsidR="00CD53D1">
        <w:rPr>
          <w:rFonts w:asciiTheme="minorHAnsi" w:eastAsia="Cambria" w:hAnsiTheme="minorHAnsi" w:cstheme="minorHAnsi"/>
          <w:sz w:val="24"/>
          <w:szCs w:val="24"/>
        </w:rPr>
        <w:t>25</w:t>
      </w:r>
      <w:r w:rsidRPr="00CD53D1">
        <w:rPr>
          <w:rFonts w:asciiTheme="minorHAnsi" w:eastAsia="Cambria" w:hAnsiTheme="minorHAnsi" w:cstheme="minorHAnsi"/>
          <w:sz w:val="24"/>
          <w:szCs w:val="24"/>
        </w:rPr>
        <w:t>.</w:t>
      </w:r>
      <w:r w:rsidR="00CD53D1">
        <w:rPr>
          <w:rFonts w:asciiTheme="minorHAnsi" w:eastAsia="Cambria" w:hAnsiTheme="minorHAnsi" w:cstheme="minorHAnsi"/>
          <w:sz w:val="24"/>
          <w:szCs w:val="24"/>
        </w:rPr>
        <w:t>06</w:t>
      </w:r>
      <w:r w:rsidRPr="00CD53D1">
        <w:rPr>
          <w:rFonts w:asciiTheme="minorHAnsi" w:eastAsia="Cambria" w:hAnsiTheme="minorHAnsi" w:cstheme="minorHAnsi"/>
          <w:sz w:val="24"/>
          <w:szCs w:val="24"/>
        </w:rPr>
        <w:t>.202</w:t>
      </w:r>
      <w:r w:rsidR="00CD53D1">
        <w:rPr>
          <w:rFonts w:asciiTheme="minorHAnsi" w:eastAsia="Cambria" w:hAnsiTheme="minorHAnsi" w:cstheme="minorHAnsi"/>
          <w:sz w:val="24"/>
          <w:szCs w:val="24"/>
        </w:rPr>
        <w:t>6</w:t>
      </w:r>
      <w:r w:rsidRPr="00CD53D1">
        <w:rPr>
          <w:rFonts w:asciiTheme="minorHAnsi" w:eastAsia="Cambria" w:hAnsiTheme="minorHAnsi" w:cstheme="minorHAnsi"/>
          <w:sz w:val="24"/>
          <w:szCs w:val="24"/>
        </w:rPr>
        <w:t>r.                                we wszystkie dni robocze (od poniedziałku do piątku) z wyłączeniem przerw świątecznych, ferii szkolnych, dni ustawowo wolnych lub dodatkowo wolnych od zajęć dydaktyczno-wychowawczych oraz dni, w których zostanie wprowadzony obowiązek nauki zdalnej.</w:t>
      </w:r>
    </w:p>
    <w:p w:rsidR="007C499A" w:rsidRPr="00CD53D1" w:rsidRDefault="00405E54">
      <w:pPr>
        <w:numPr>
          <w:ilvl w:val="0"/>
          <w:numId w:val="1"/>
        </w:numPr>
        <w:tabs>
          <w:tab w:val="left" w:pos="245"/>
        </w:tabs>
        <w:spacing w:after="0" w:line="240" w:lineRule="auto"/>
        <w:ind w:left="284" w:hanging="284"/>
        <w:rPr>
          <w:rFonts w:asciiTheme="minorHAnsi" w:eastAsia="Cambria" w:hAnsiTheme="minorHAnsi" w:cstheme="minorHAnsi"/>
          <w:sz w:val="24"/>
          <w:szCs w:val="24"/>
        </w:rPr>
      </w:pPr>
      <w:r w:rsidRPr="00CD53D1">
        <w:rPr>
          <w:rFonts w:asciiTheme="minorHAnsi" w:eastAsia="Cambria" w:hAnsiTheme="minorHAnsi" w:cstheme="minorHAnsi"/>
          <w:sz w:val="24"/>
          <w:szCs w:val="24"/>
        </w:rPr>
        <w:t xml:space="preserve">Podana powyżej ilość obiadów jest szacunkowa i w czasie obowiązania umowy może ulec zmianie. </w:t>
      </w:r>
      <w:r w:rsidRPr="00CD53D1">
        <w:rPr>
          <w:rFonts w:asciiTheme="minorHAnsi" w:hAnsiTheme="minorHAnsi" w:cstheme="minorHAnsi"/>
          <w:sz w:val="24"/>
          <w:szCs w:val="24"/>
        </w:rPr>
        <w:t xml:space="preserve">Średnia szacunkowa ilość posiłków w ciągu jednego dnia wyniesie </w:t>
      </w:r>
      <w:r w:rsidR="00EA3476">
        <w:rPr>
          <w:rFonts w:asciiTheme="minorHAnsi" w:hAnsiTheme="minorHAnsi" w:cstheme="minorHAnsi"/>
          <w:sz w:val="24"/>
          <w:szCs w:val="24"/>
        </w:rPr>
        <w:t xml:space="preserve">ok </w:t>
      </w:r>
      <w:r w:rsidR="00CD53D1">
        <w:rPr>
          <w:rFonts w:asciiTheme="minorHAnsi" w:hAnsiTheme="minorHAnsi" w:cstheme="minorHAnsi"/>
          <w:b/>
          <w:bCs/>
          <w:sz w:val="24"/>
          <w:szCs w:val="24"/>
        </w:rPr>
        <w:t>70</w:t>
      </w:r>
      <w:r w:rsidR="00EA3476">
        <w:rPr>
          <w:rFonts w:asciiTheme="minorHAnsi" w:hAnsiTheme="minorHAnsi" w:cstheme="minorHAnsi"/>
          <w:b/>
          <w:bCs/>
          <w:sz w:val="24"/>
          <w:szCs w:val="24"/>
        </w:rPr>
        <w:t xml:space="preserve"> sztuk</w:t>
      </w:r>
      <w:r w:rsidR="00EA3476" w:rsidRPr="00EA3476">
        <w:rPr>
          <w:rFonts w:asciiTheme="minorHAnsi" w:hAnsiTheme="minorHAnsi" w:cstheme="minorHAnsi"/>
          <w:bCs/>
          <w:sz w:val="24"/>
          <w:szCs w:val="24"/>
        </w:rPr>
        <w:t>.</w:t>
      </w:r>
    </w:p>
    <w:p w:rsidR="007C499A" w:rsidRPr="00CD53D1" w:rsidRDefault="007C499A">
      <w:pPr>
        <w:tabs>
          <w:tab w:val="left" w:pos="5850"/>
        </w:tabs>
        <w:rPr>
          <w:rFonts w:asciiTheme="minorHAnsi" w:hAnsiTheme="minorHAnsi" w:cstheme="minorHAnsi"/>
          <w:b/>
          <w:sz w:val="24"/>
          <w:szCs w:val="24"/>
        </w:rPr>
      </w:pPr>
    </w:p>
    <w:p w:rsidR="007C499A" w:rsidRPr="00CD53D1" w:rsidRDefault="00405E54">
      <w:pPr>
        <w:tabs>
          <w:tab w:val="left" w:pos="585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53D1">
        <w:rPr>
          <w:rFonts w:asciiTheme="minorHAnsi" w:hAnsiTheme="minorHAnsi" w:cstheme="minorHAnsi"/>
          <w:b/>
          <w:sz w:val="24"/>
          <w:szCs w:val="24"/>
        </w:rPr>
        <w:t>§ 2</w:t>
      </w:r>
    </w:p>
    <w:p w:rsidR="007C499A" w:rsidRPr="00CD53D1" w:rsidRDefault="00405E54">
      <w:pPr>
        <w:tabs>
          <w:tab w:val="left" w:pos="585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CD53D1">
        <w:rPr>
          <w:rFonts w:asciiTheme="minorHAnsi" w:hAnsiTheme="minorHAnsi" w:cstheme="minorHAnsi"/>
          <w:sz w:val="24"/>
          <w:szCs w:val="24"/>
        </w:rPr>
        <w:t xml:space="preserve"> Zakres usług obejmuje: </w:t>
      </w:r>
    </w:p>
    <w:p w:rsidR="007C499A" w:rsidRPr="00CD53D1" w:rsidRDefault="00405E54">
      <w:pPr>
        <w:pStyle w:val="Akapitzlist"/>
        <w:numPr>
          <w:ilvl w:val="0"/>
          <w:numId w:val="2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>Przygotowanie posiłków w pomieszczeniach Wykonawcy w ilościach wynikających</w:t>
      </w:r>
      <w:r w:rsidR="00EC51E1">
        <w:rPr>
          <w:rFonts w:asciiTheme="minorHAnsi" w:hAnsiTheme="minorHAnsi" w:cstheme="minorHAnsi"/>
        </w:rPr>
        <w:t xml:space="preserve">            z harmonogramów.</w:t>
      </w:r>
    </w:p>
    <w:p w:rsidR="007C499A" w:rsidRPr="00CD53D1" w:rsidRDefault="00405E54">
      <w:pPr>
        <w:pStyle w:val="Akapitzlist"/>
        <w:numPr>
          <w:ilvl w:val="0"/>
          <w:numId w:val="2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 xml:space="preserve">Transport posiłków w termosach do siedziby Zleceniodawcy </w:t>
      </w:r>
      <w:r w:rsidR="00EC51E1">
        <w:rPr>
          <w:rFonts w:asciiTheme="minorHAnsi" w:hAnsiTheme="minorHAnsi" w:cstheme="minorHAnsi"/>
        </w:rPr>
        <w:t>w godz. 10:30 – 11:30</w:t>
      </w:r>
      <w:r w:rsidRPr="00CD53D1">
        <w:rPr>
          <w:rFonts w:asciiTheme="minorHAnsi" w:hAnsiTheme="minorHAnsi" w:cstheme="minorHAnsi"/>
        </w:rPr>
        <w:t xml:space="preserve"> każdego dnia. W sytuacjach szczególnych istnieje możliwość zmiany godzina dostarczania posiłków przez Zamawiającego po wcześniejszym uzgodnieniu. </w:t>
      </w:r>
    </w:p>
    <w:p w:rsidR="007C499A" w:rsidRPr="00CD53D1" w:rsidRDefault="00405E54">
      <w:pPr>
        <w:pStyle w:val="Akapitzlist"/>
        <w:numPr>
          <w:ilvl w:val="0"/>
          <w:numId w:val="2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 xml:space="preserve">Wykonawca w ramach świadczonych usług dostarcza posiłki do siedziby </w:t>
      </w:r>
      <w:r w:rsidR="00EC51E1">
        <w:rPr>
          <w:rFonts w:asciiTheme="minorHAnsi" w:hAnsiTheme="minorHAnsi" w:cstheme="minorHAnsi"/>
        </w:rPr>
        <w:t>Z</w:t>
      </w:r>
      <w:r w:rsidRPr="00CD53D1">
        <w:rPr>
          <w:rFonts w:asciiTheme="minorHAnsi" w:hAnsiTheme="minorHAnsi" w:cstheme="minorHAnsi"/>
        </w:rPr>
        <w:t xml:space="preserve">leceniodawcy w czasie uzgodnionym przez strony środkami transportu dopuszczonymi do przewozu żywności w zakresie objętym zamówieniem i odpowiadać </w:t>
      </w:r>
      <w:r w:rsidRPr="00CD53D1">
        <w:rPr>
          <w:rFonts w:asciiTheme="minorHAnsi" w:hAnsiTheme="minorHAnsi" w:cstheme="minorHAnsi"/>
        </w:rPr>
        <w:lastRenderedPageBreak/>
        <w:t>wymaganiom sanitarnym dotyczącym środków transportu żywności zgodnie z ustawą z dnia 25 sierpnia 2006r. o bezpieczeństwie żywności i żywienia.</w:t>
      </w:r>
    </w:p>
    <w:p w:rsidR="007C499A" w:rsidRPr="00CD53D1" w:rsidRDefault="00405E54">
      <w:pPr>
        <w:pStyle w:val="Akapitzlist"/>
        <w:numPr>
          <w:ilvl w:val="0"/>
          <w:numId w:val="2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 xml:space="preserve">Transport posiłków musi odbywać się w specjalistycznych termosach gwarantujących utrzymanie odpowiedniej temperatury i jakości przewożonych potraw, środkami transportu przystosowanymi do przewozu żywności, na które Wykonawca posiada odpowiednie atesty i certyfikaty. </w:t>
      </w:r>
    </w:p>
    <w:p w:rsidR="007C499A" w:rsidRPr="00CD53D1" w:rsidRDefault="00405E54">
      <w:pPr>
        <w:pStyle w:val="Akapitzlist"/>
        <w:numPr>
          <w:ilvl w:val="0"/>
          <w:numId w:val="2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 xml:space="preserve">Wszystkie posiłki powinny być przygotowane zgodnie z obowiązującymi normami, przepisami prawa oraz zgodnie z zasadami określonymi w ustawie z dnia 25 sierpnia 2006r. o bezpieczeństwie żywności i żywienia łącznie z przepisami wykonawczymi </w:t>
      </w:r>
      <w:r w:rsidR="002A46B4">
        <w:rPr>
          <w:rFonts w:asciiTheme="minorHAnsi" w:hAnsiTheme="minorHAnsi" w:cstheme="minorHAnsi"/>
        </w:rPr>
        <w:t xml:space="preserve">                             </w:t>
      </w:r>
      <w:r w:rsidRPr="00CD53D1">
        <w:rPr>
          <w:rFonts w:asciiTheme="minorHAnsi" w:hAnsiTheme="minorHAnsi" w:cstheme="minorHAnsi"/>
        </w:rPr>
        <w:t xml:space="preserve">do tej ustawy, tj. m.in.  </w:t>
      </w:r>
      <w:r w:rsidRPr="00CD53D1">
        <w:rPr>
          <w:rStyle w:val="h2"/>
          <w:rFonts w:asciiTheme="minorHAnsi" w:hAnsiTheme="minorHAnsi" w:cstheme="minorHAnsi"/>
        </w:rPr>
        <w:t xml:space="preserve">Rozporządzenia Ministra Zdrowia z dnia 26 lipca 2016 r. </w:t>
      </w:r>
      <w:r w:rsidR="002A46B4">
        <w:rPr>
          <w:rStyle w:val="h2"/>
          <w:rFonts w:asciiTheme="minorHAnsi" w:hAnsiTheme="minorHAnsi" w:cstheme="minorHAnsi"/>
        </w:rPr>
        <w:t xml:space="preserve">                         </w:t>
      </w:r>
      <w:r w:rsidRPr="00CD53D1">
        <w:rPr>
          <w:rStyle w:val="h2"/>
          <w:rFonts w:asciiTheme="minorHAnsi" w:hAnsiTheme="minorHAnsi" w:cstheme="minorHAnsi"/>
        </w:rPr>
        <w:t xml:space="preserve">w sprawie grup środków spożywczych przeznaczonych do sprzedaży dzieciom </w:t>
      </w:r>
      <w:r w:rsidR="002A46B4">
        <w:rPr>
          <w:rStyle w:val="h2"/>
          <w:rFonts w:asciiTheme="minorHAnsi" w:hAnsiTheme="minorHAnsi" w:cstheme="minorHAnsi"/>
        </w:rPr>
        <w:t xml:space="preserve">                               </w:t>
      </w:r>
      <w:r w:rsidRPr="00CD53D1">
        <w:rPr>
          <w:rStyle w:val="h2"/>
          <w:rFonts w:asciiTheme="minorHAnsi" w:hAnsiTheme="minorHAnsi" w:cstheme="minorHAnsi"/>
        </w:rPr>
        <w:t>i młodzieży w jednostkach systemu oświaty oraz wymagań, jakie muszą spełniać środki spożywcze stosowane w ramach żywienia zbiorowego dzieci i młodzieży w tych jednostkach</w:t>
      </w:r>
      <w:r w:rsidRPr="00CD53D1">
        <w:rPr>
          <w:rFonts w:asciiTheme="minorHAnsi" w:hAnsiTheme="minorHAnsi" w:cstheme="minorHAnsi"/>
        </w:rPr>
        <w:t xml:space="preserve"> (tekst jednolity Dz. U. z 2016 r. poz. 1154). Produkty powinny pochodzić od wyspecjalizowanych dostawców surowców do produkcji posiłków. </w:t>
      </w:r>
    </w:p>
    <w:p w:rsidR="007C499A" w:rsidRPr="00CD53D1" w:rsidRDefault="00405E54">
      <w:pPr>
        <w:pStyle w:val="Akapitzlist"/>
        <w:numPr>
          <w:ilvl w:val="0"/>
          <w:numId w:val="2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 xml:space="preserve">Posiłki muszą spełniać następujące warunki jakościowe i ilościowe: </w:t>
      </w:r>
    </w:p>
    <w:p w:rsidR="007C499A" w:rsidRPr="00CD53D1" w:rsidRDefault="00405E54">
      <w:pPr>
        <w:pStyle w:val="Akapitzlist"/>
        <w:numPr>
          <w:ilvl w:val="0"/>
          <w:numId w:val="3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 xml:space="preserve">jadłospis powinien być urozmaicony; rodzaj zupy nie może powtarzać się w tygodniu, a drugiego dania w dekadzie; </w:t>
      </w:r>
    </w:p>
    <w:p w:rsidR="007C499A" w:rsidRPr="00CD53D1" w:rsidRDefault="00405E54">
      <w:pPr>
        <w:pStyle w:val="Akapitzlist"/>
        <w:numPr>
          <w:ilvl w:val="0"/>
          <w:numId w:val="3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>potrawy powinny być lekkostrawne, przygotowywane z surowców wysokiej jakości, świeżych, naturalnych, mało przetworzonych, z ograniczoną ilością substancji dodatkowych – konserwujących, zagęszczających, barwiących lub sztucznie aromatyzowanych;</w:t>
      </w:r>
    </w:p>
    <w:p w:rsidR="007C499A" w:rsidRPr="00CD53D1" w:rsidRDefault="00405E54">
      <w:pPr>
        <w:pStyle w:val="Akapitzlist"/>
        <w:numPr>
          <w:ilvl w:val="0"/>
          <w:numId w:val="3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 xml:space="preserve">w jadłospisie powinny przeważać potrawy gotowane, pieczone i duszone, rzadziej smażone; mięso powinno być miękkie; </w:t>
      </w:r>
    </w:p>
    <w:p w:rsidR="007C499A" w:rsidRPr="00CD53D1" w:rsidRDefault="00405E54">
      <w:pPr>
        <w:pStyle w:val="Akapitzlist"/>
        <w:numPr>
          <w:ilvl w:val="0"/>
          <w:numId w:val="3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 xml:space="preserve">do przygotowania posiłku zalecane jest: stosowanie tłuszczów roślinnych (ograniczone stosowanie tłuszczów zwierzęcych), stosowanie dużej ilości warzyw i owoców, w tym także nasion roślin strączkowych, różnego rodzaju kasz, umiarkowane stosowanie jaj, cukru i soli; </w:t>
      </w:r>
    </w:p>
    <w:p w:rsidR="007C499A" w:rsidRPr="00CD53D1" w:rsidRDefault="00405E54">
      <w:pPr>
        <w:pStyle w:val="Akapitzlist"/>
        <w:numPr>
          <w:ilvl w:val="0"/>
          <w:numId w:val="3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 xml:space="preserve">zupy powinny być sporządzone na wywarze warzywno-mięsnym z odpowiednią ilością śmietany (te które wymagają śmietany); </w:t>
      </w:r>
    </w:p>
    <w:p w:rsidR="007C499A" w:rsidRPr="00CD53D1" w:rsidRDefault="00405E54">
      <w:pPr>
        <w:pStyle w:val="Akapitzlist"/>
        <w:numPr>
          <w:ilvl w:val="0"/>
          <w:numId w:val="3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 xml:space="preserve">zalecane jest różnicowanie smaku sosów, również ważna jest estetyka potraw </w:t>
      </w:r>
      <w:r w:rsidR="002A46B4">
        <w:rPr>
          <w:rFonts w:asciiTheme="minorHAnsi" w:hAnsiTheme="minorHAnsi" w:cstheme="minorHAnsi"/>
        </w:rPr>
        <w:t xml:space="preserve">                               </w:t>
      </w:r>
      <w:r w:rsidRPr="00CD53D1">
        <w:rPr>
          <w:rFonts w:asciiTheme="minorHAnsi" w:hAnsiTheme="minorHAnsi" w:cstheme="minorHAnsi"/>
        </w:rPr>
        <w:t xml:space="preserve">i posiłków; </w:t>
      </w:r>
    </w:p>
    <w:p w:rsidR="007C499A" w:rsidRPr="00CD53D1" w:rsidRDefault="00405E54">
      <w:pPr>
        <w:pStyle w:val="Akapitzlist"/>
        <w:numPr>
          <w:ilvl w:val="0"/>
          <w:numId w:val="3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 xml:space="preserve">zamawiający zastrzega sobie, że posiłki muszą spełniać normy żywieniowe </w:t>
      </w:r>
      <w:r w:rsidR="002A46B4">
        <w:rPr>
          <w:rFonts w:asciiTheme="minorHAnsi" w:hAnsiTheme="minorHAnsi" w:cstheme="minorHAnsi"/>
        </w:rPr>
        <w:t xml:space="preserve">                                 </w:t>
      </w:r>
      <w:r w:rsidRPr="00CD53D1">
        <w:rPr>
          <w:rFonts w:asciiTheme="minorHAnsi" w:hAnsiTheme="minorHAnsi" w:cstheme="minorHAnsi"/>
        </w:rPr>
        <w:t>dla odpowiedniej grupy wiekowej zgodnie z przepisami dotyczącymi produkcji żywności.;</w:t>
      </w:r>
    </w:p>
    <w:p w:rsidR="007C499A" w:rsidRPr="00CD53D1" w:rsidRDefault="00405E54">
      <w:pPr>
        <w:pStyle w:val="Akapitzlist"/>
        <w:numPr>
          <w:ilvl w:val="0"/>
          <w:numId w:val="3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 xml:space="preserve">obiady powinny być przygotowane ze składników wcześniej nieprzetworzonych (świeżego mięsa, ryb, surowych warzyw i owoców). W sezonie zimowym dopuszcza </w:t>
      </w:r>
      <w:r w:rsidR="007A44F8">
        <w:rPr>
          <w:rFonts w:asciiTheme="minorHAnsi" w:hAnsiTheme="minorHAnsi" w:cstheme="minorHAnsi"/>
        </w:rPr>
        <w:t xml:space="preserve">                               </w:t>
      </w:r>
      <w:r w:rsidRPr="00CD53D1">
        <w:rPr>
          <w:rFonts w:asciiTheme="minorHAnsi" w:hAnsiTheme="minorHAnsi" w:cstheme="minorHAnsi"/>
        </w:rPr>
        <w:t xml:space="preserve">się przygotowania posiłków na bazie półproduktów; </w:t>
      </w:r>
    </w:p>
    <w:p w:rsidR="007C499A" w:rsidRPr="00CD53D1" w:rsidRDefault="00405E54">
      <w:pPr>
        <w:pStyle w:val="Akapitzlist"/>
        <w:numPr>
          <w:ilvl w:val="0"/>
          <w:numId w:val="3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 xml:space="preserve">nie dopuszcza się produktów typu instant, gotowych sosów i ziemniaków w proszku (typu puree), itp. </w:t>
      </w:r>
    </w:p>
    <w:p w:rsidR="007C499A" w:rsidRPr="00CD53D1" w:rsidRDefault="00405E54">
      <w:pPr>
        <w:pStyle w:val="Akapitzlist"/>
        <w:numPr>
          <w:ilvl w:val="0"/>
          <w:numId w:val="2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>Wykonawca zobowiązany jest dysponować minimum 1 środkiem transportu przeznaczonym do przewozu przygotowanych posiłków zgodnie z obowiązującymi przepisami o dopuszczeniu pojazdu do przewozu żywności przez Państwowego Inspektora Sanitarnego.</w:t>
      </w:r>
    </w:p>
    <w:p w:rsidR="007C499A" w:rsidRPr="00CD53D1" w:rsidRDefault="00405E54">
      <w:pPr>
        <w:pStyle w:val="Akapitzlist"/>
        <w:numPr>
          <w:ilvl w:val="0"/>
          <w:numId w:val="2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 xml:space="preserve">Odbiór pustych termosów w bieżącym dniu z siedziby Zleceniodawcy jest po stronie Wykonawcy. </w:t>
      </w:r>
    </w:p>
    <w:p w:rsidR="007C499A" w:rsidRDefault="007C499A">
      <w:pPr>
        <w:tabs>
          <w:tab w:val="left" w:pos="585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EC51E1" w:rsidRDefault="00EC51E1">
      <w:pPr>
        <w:tabs>
          <w:tab w:val="left" w:pos="585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EC51E1" w:rsidRPr="00CD53D1" w:rsidRDefault="00EC51E1">
      <w:pPr>
        <w:tabs>
          <w:tab w:val="left" w:pos="585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C499A" w:rsidRPr="00CD53D1" w:rsidRDefault="00405E54">
      <w:pPr>
        <w:tabs>
          <w:tab w:val="left" w:pos="585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53D1">
        <w:rPr>
          <w:rFonts w:asciiTheme="minorHAnsi" w:hAnsiTheme="minorHAnsi" w:cstheme="minorHAnsi"/>
          <w:b/>
          <w:sz w:val="24"/>
          <w:szCs w:val="24"/>
        </w:rPr>
        <w:t>§ 4</w:t>
      </w:r>
    </w:p>
    <w:p w:rsidR="007C499A" w:rsidRPr="00CD53D1" w:rsidRDefault="00405E54">
      <w:pPr>
        <w:pStyle w:val="Akapitzlist"/>
        <w:numPr>
          <w:ilvl w:val="0"/>
          <w:numId w:val="5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 xml:space="preserve">Dystrybucja dostarczanych posiłków, zmywanie naczyń i sztućców oraz utrzymanie </w:t>
      </w:r>
      <w:r w:rsidR="00EC51E1">
        <w:rPr>
          <w:rFonts w:asciiTheme="minorHAnsi" w:hAnsiTheme="minorHAnsi" w:cstheme="minorHAnsi"/>
        </w:rPr>
        <w:t xml:space="preserve">                 </w:t>
      </w:r>
      <w:r w:rsidRPr="00CD53D1">
        <w:rPr>
          <w:rFonts w:asciiTheme="minorHAnsi" w:hAnsiTheme="minorHAnsi" w:cstheme="minorHAnsi"/>
        </w:rPr>
        <w:t xml:space="preserve">w czystości pomieszczeń stołówki i zmywalni jest zadaniem Zleceniodawcy. </w:t>
      </w:r>
    </w:p>
    <w:p w:rsidR="007C499A" w:rsidRPr="00CD53D1" w:rsidRDefault="00405E54">
      <w:pPr>
        <w:pStyle w:val="Akapitzlist"/>
        <w:numPr>
          <w:ilvl w:val="0"/>
          <w:numId w:val="5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 xml:space="preserve">Koszty związane z zużyciem czynników energetycznych i sprzętu konieczne do realizacji umowy w pomieszczeniach szkolnych obciążają Zleceniodawcę. </w:t>
      </w:r>
    </w:p>
    <w:p w:rsidR="007C499A" w:rsidRPr="00CD53D1" w:rsidRDefault="00405E54">
      <w:pPr>
        <w:tabs>
          <w:tab w:val="left" w:pos="585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53D1">
        <w:rPr>
          <w:rFonts w:asciiTheme="minorHAnsi" w:hAnsiTheme="minorHAnsi" w:cstheme="minorHAnsi"/>
          <w:b/>
          <w:sz w:val="24"/>
          <w:szCs w:val="24"/>
        </w:rPr>
        <w:t>§ 5</w:t>
      </w:r>
    </w:p>
    <w:p w:rsidR="007C499A" w:rsidRPr="00CD53D1" w:rsidRDefault="00405E54">
      <w:pPr>
        <w:pStyle w:val="Akapitzlist"/>
        <w:numPr>
          <w:ilvl w:val="0"/>
          <w:numId w:val="6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 xml:space="preserve">Strony ustalają cenę usługi w wysokości </w:t>
      </w:r>
      <w:r w:rsidR="00EC51E1">
        <w:rPr>
          <w:rFonts w:asciiTheme="minorHAnsi" w:hAnsiTheme="minorHAnsi" w:cstheme="minorHAnsi"/>
        </w:rPr>
        <w:t>……………..</w:t>
      </w:r>
      <w:r w:rsidRPr="00CD53D1">
        <w:rPr>
          <w:rFonts w:asciiTheme="minorHAnsi" w:hAnsiTheme="minorHAnsi" w:cstheme="minorHAnsi"/>
        </w:rPr>
        <w:t>…… zł brutto za każdy posiłek.</w:t>
      </w:r>
    </w:p>
    <w:p w:rsidR="007C499A" w:rsidRPr="00CD53D1" w:rsidRDefault="00405E54">
      <w:pPr>
        <w:pStyle w:val="Akapitzlist"/>
        <w:numPr>
          <w:ilvl w:val="0"/>
          <w:numId w:val="6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>Cena określona w pkt. 1 obejmuje: koszt „wsadu do kotła” …</w:t>
      </w:r>
      <w:r w:rsidR="00EC51E1">
        <w:rPr>
          <w:rFonts w:asciiTheme="minorHAnsi" w:hAnsiTheme="minorHAnsi" w:cstheme="minorHAnsi"/>
        </w:rPr>
        <w:t>……….…….…..</w:t>
      </w:r>
      <w:r w:rsidR="002A46B4">
        <w:rPr>
          <w:rFonts w:asciiTheme="minorHAnsi" w:hAnsiTheme="minorHAnsi" w:cstheme="minorHAnsi"/>
        </w:rPr>
        <w:t xml:space="preserve"> zł </w:t>
      </w:r>
      <w:r w:rsidRPr="00CD53D1">
        <w:rPr>
          <w:rFonts w:asciiTheme="minorHAnsi" w:hAnsiTheme="minorHAnsi" w:cstheme="minorHAnsi"/>
        </w:rPr>
        <w:t xml:space="preserve">brutto </w:t>
      </w:r>
      <w:r w:rsidR="00EC51E1">
        <w:rPr>
          <w:rFonts w:asciiTheme="minorHAnsi" w:hAnsiTheme="minorHAnsi" w:cstheme="minorHAnsi"/>
        </w:rPr>
        <w:t xml:space="preserve">                    </w:t>
      </w:r>
      <w:r w:rsidRPr="00CD53D1">
        <w:rPr>
          <w:rFonts w:asciiTheme="minorHAnsi" w:hAnsiTheme="minorHAnsi" w:cstheme="minorHAnsi"/>
        </w:rPr>
        <w:t xml:space="preserve">oraz koszt </w:t>
      </w:r>
      <w:r w:rsidR="002A46B4">
        <w:rPr>
          <w:rFonts w:asciiTheme="minorHAnsi" w:hAnsiTheme="minorHAnsi" w:cstheme="minorHAnsi"/>
        </w:rPr>
        <w:t>przygotowania</w:t>
      </w:r>
      <w:r w:rsidRPr="00CD53D1">
        <w:rPr>
          <w:rFonts w:asciiTheme="minorHAnsi" w:hAnsiTheme="minorHAnsi" w:cstheme="minorHAnsi"/>
        </w:rPr>
        <w:t xml:space="preserve"> posiłku …</w:t>
      </w:r>
      <w:r w:rsidR="00EC51E1">
        <w:rPr>
          <w:rFonts w:asciiTheme="minorHAnsi" w:hAnsiTheme="minorHAnsi" w:cstheme="minorHAnsi"/>
        </w:rPr>
        <w:t>…………………………</w:t>
      </w:r>
      <w:r w:rsidRPr="00CD53D1">
        <w:rPr>
          <w:rFonts w:asciiTheme="minorHAnsi" w:hAnsiTheme="minorHAnsi" w:cstheme="minorHAnsi"/>
        </w:rPr>
        <w:t>…</w:t>
      </w:r>
      <w:r w:rsidR="002A46B4">
        <w:rPr>
          <w:rFonts w:asciiTheme="minorHAnsi" w:hAnsiTheme="minorHAnsi" w:cstheme="minorHAnsi"/>
        </w:rPr>
        <w:t xml:space="preserve"> zł</w:t>
      </w:r>
      <w:r w:rsidRPr="00CD53D1">
        <w:rPr>
          <w:rFonts w:asciiTheme="minorHAnsi" w:hAnsiTheme="minorHAnsi" w:cstheme="minorHAnsi"/>
        </w:rPr>
        <w:t xml:space="preserve"> brutto.</w:t>
      </w:r>
    </w:p>
    <w:p w:rsidR="007C499A" w:rsidRPr="00CD53D1" w:rsidRDefault="007C499A">
      <w:pPr>
        <w:tabs>
          <w:tab w:val="left" w:pos="585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C499A" w:rsidRPr="00CD53D1" w:rsidRDefault="00405E54">
      <w:pPr>
        <w:tabs>
          <w:tab w:val="left" w:pos="585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53D1">
        <w:rPr>
          <w:rFonts w:asciiTheme="minorHAnsi" w:hAnsiTheme="minorHAnsi" w:cstheme="minorHAnsi"/>
          <w:b/>
          <w:sz w:val="24"/>
          <w:szCs w:val="24"/>
        </w:rPr>
        <w:t>§ 6</w:t>
      </w:r>
    </w:p>
    <w:p w:rsidR="007C499A" w:rsidRPr="00CD53D1" w:rsidRDefault="00405E54">
      <w:pPr>
        <w:pStyle w:val="Akapitzlist"/>
        <w:numPr>
          <w:ilvl w:val="0"/>
          <w:numId w:val="7"/>
        </w:numPr>
        <w:tabs>
          <w:tab w:val="left" w:pos="5850"/>
        </w:tabs>
        <w:jc w:val="both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</w:rPr>
        <w:t xml:space="preserve">Rozliczenie następować będzie za faktycznie dostarczone obiady według ceny, podanej w ofercie cenowej. W przypadku wykonywania zmniejszonego zakresu usługi, </w:t>
      </w:r>
      <w:r w:rsidR="007A44F8">
        <w:rPr>
          <w:rFonts w:asciiTheme="minorHAnsi" w:hAnsiTheme="minorHAnsi" w:cstheme="minorHAnsi"/>
        </w:rPr>
        <w:t xml:space="preserve">                         </w:t>
      </w:r>
      <w:r w:rsidRPr="00CD53D1">
        <w:rPr>
          <w:rFonts w:asciiTheme="minorHAnsi" w:hAnsiTheme="minorHAnsi" w:cstheme="minorHAnsi"/>
        </w:rPr>
        <w:t>niż wskazany w przedmiocie zamówienia, Wykonawcy nie przysługuje roszczenie</w:t>
      </w:r>
      <w:r w:rsidR="00EC51E1">
        <w:rPr>
          <w:rFonts w:asciiTheme="minorHAnsi" w:hAnsiTheme="minorHAnsi" w:cstheme="minorHAnsi"/>
        </w:rPr>
        <w:t xml:space="preserve">                              </w:t>
      </w:r>
      <w:r w:rsidRPr="00CD53D1">
        <w:rPr>
          <w:rFonts w:asciiTheme="minorHAnsi" w:hAnsiTheme="minorHAnsi" w:cstheme="minorHAnsi"/>
        </w:rPr>
        <w:t xml:space="preserve"> o zlecenie niewykonanej usługi. </w:t>
      </w:r>
    </w:p>
    <w:p w:rsidR="007C499A" w:rsidRPr="00CD53D1" w:rsidRDefault="00405E5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  <w:b/>
          <w:snapToGrid w:val="0"/>
        </w:rPr>
      </w:pPr>
      <w:r w:rsidRPr="00CD53D1">
        <w:rPr>
          <w:rFonts w:asciiTheme="minorHAnsi" w:hAnsiTheme="minorHAnsi" w:cstheme="minorHAnsi"/>
          <w:snapToGrid w:val="0"/>
        </w:rPr>
        <w:t>Fakturę za wykonanie przedmiotu zamówienia należy wystawić zgodnie z poniższą formułą:</w:t>
      </w:r>
    </w:p>
    <w:p w:rsidR="007C499A" w:rsidRPr="00CD53D1" w:rsidRDefault="00405E54">
      <w:pPr>
        <w:pStyle w:val="Akapitzlist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  <w:b/>
        </w:rPr>
        <w:t>Nabywca:</w:t>
      </w:r>
      <w:r w:rsidRPr="00CD53D1">
        <w:rPr>
          <w:rFonts w:asciiTheme="minorHAnsi" w:hAnsiTheme="minorHAnsi" w:cstheme="minorHAnsi"/>
          <w:b/>
        </w:rPr>
        <w:tab/>
      </w:r>
      <w:r w:rsidRPr="00CD53D1">
        <w:rPr>
          <w:rFonts w:asciiTheme="minorHAnsi" w:hAnsiTheme="minorHAnsi" w:cstheme="minorHAnsi"/>
          <w:b/>
        </w:rPr>
        <w:tab/>
      </w:r>
      <w:r w:rsidRPr="00CD53D1">
        <w:rPr>
          <w:rFonts w:asciiTheme="minorHAnsi" w:hAnsiTheme="minorHAnsi" w:cstheme="minorHAnsi"/>
          <w:b/>
        </w:rPr>
        <w:tab/>
      </w:r>
      <w:r w:rsidRPr="00CD53D1">
        <w:rPr>
          <w:rFonts w:asciiTheme="minorHAnsi" w:hAnsiTheme="minorHAnsi" w:cstheme="minorHAnsi"/>
          <w:b/>
        </w:rPr>
        <w:tab/>
      </w:r>
      <w:r w:rsidRPr="00CD53D1">
        <w:rPr>
          <w:rFonts w:asciiTheme="minorHAnsi" w:hAnsiTheme="minorHAnsi" w:cstheme="minorHAnsi"/>
          <w:b/>
        </w:rPr>
        <w:tab/>
        <w:t>Odbiorca:</w:t>
      </w:r>
      <w:r w:rsidRPr="00CD53D1">
        <w:rPr>
          <w:rFonts w:asciiTheme="minorHAnsi" w:hAnsiTheme="minorHAnsi" w:cstheme="minorHAnsi"/>
        </w:rPr>
        <w:br/>
      </w:r>
      <w:r w:rsidR="00EC51E1">
        <w:rPr>
          <w:rFonts w:asciiTheme="minorHAnsi" w:hAnsiTheme="minorHAnsi" w:cstheme="minorHAnsi"/>
        </w:rPr>
        <w:t>Miasto Zabrze</w:t>
      </w:r>
      <w:r w:rsidRPr="00CD53D1">
        <w:rPr>
          <w:rFonts w:asciiTheme="minorHAnsi" w:hAnsiTheme="minorHAnsi" w:cstheme="minorHAnsi"/>
        </w:rPr>
        <w:tab/>
      </w:r>
      <w:r w:rsidRPr="00CD53D1">
        <w:rPr>
          <w:rFonts w:asciiTheme="minorHAnsi" w:hAnsiTheme="minorHAnsi" w:cstheme="minorHAnsi"/>
        </w:rPr>
        <w:tab/>
      </w:r>
      <w:r w:rsidRPr="00CD53D1">
        <w:rPr>
          <w:rFonts w:asciiTheme="minorHAnsi" w:hAnsiTheme="minorHAnsi" w:cstheme="minorHAnsi"/>
        </w:rPr>
        <w:tab/>
      </w:r>
      <w:r w:rsidR="00EC51E1">
        <w:rPr>
          <w:rFonts w:asciiTheme="minorHAnsi" w:hAnsiTheme="minorHAnsi" w:cstheme="minorHAnsi"/>
        </w:rPr>
        <w:t xml:space="preserve">                          Zespół Szkół Ogólnokształcących Nr 5</w:t>
      </w:r>
      <w:r w:rsidRPr="00CD53D1">
        <w:rPr>
          <w:rFonts w:asciiTheme="minorHAnsi" w:hAnsiTheme="minorHAnsi" w:cstheme="minorHAnsi"/>
        </w:rPr>
        <w:br/>
        <w:t xml:space="preserve">ul. </w:t>
      </w:r>
      <w:r w:rsidR="00EC51E1">
        <w:rPr>
          <w:rFonts w:asciiTheme="minorHAnsi" w:hAnsiTheme="minorHAnsi" w:cstheme="minorHAnsi"/>
        </w:rPr>
        <w:t>Powstańców Śląskich 5-7</w:t>
      </w:r>
      <w:r w:rsidR="00EC51E1">
        <w:rPr>
          <w:rFonts w:asciiTheme="minorHAnsi" w:hAnsiTheme="minorHAnsi" w:cstheme="minorHAnsi"/>
        </w:rPr>
        <w:tab/>
      </w:r>
      <w:r w:rsidR="00EC51E1">
        <w:rPr>
          <w:rFonts w:asciiTheme="minorHAnsi" w:hAnsiTheme="minorHAnsi" w:cstheme="minorHAnsi"/>
        </w:rPr>
        <w:tab/>
        <w:t xml:space="preserve">             </w:t>
      </w:r>
      <w:r w:rsidRPr="00CD53D1">
        <w:rPr>
          <w:rFonts w:asciiTheme="minorHAnsi" w:hAnsiTheme="minorHAnsi" w:cstheme="minorHAnsi"/>
        </w:rPr>
        <w:t xml:space="preserve">ul. </w:t>
      </w:r>
      <w:r w:rsidR="00EC51E1">
        <w:rPr>
          <w:rFonts w:asciiTheme="minorHAnsi" w:hAnsiTheme="minorHAnsi" w:cstheme="minorHAnsi"/>
        </w:rPr>
        <w:t>Piłsudskiego 29</w:t>
      </w:r>
      <w:r w:rsidRPr="00CD53D1">
        <w:rPr>
          <w:rFonts w:asciiTheme="minorHAnsi" w:hAnsiTheme="minorHAnsi" w:cstheme="minorHAnsi"/>
        </w:rPr>
        <w:tab/>
      </w:r>
      <w:r w:rsidRPr="00CD53D1">
        <w:rPr>
          <w:rFonts w:asciiTheme="minorHAnsi" w:hAnsiTheme="minorHAnsi" w:cstheme="minorHAnsi"/>
        </w:rPr>
        <w:tab/>
      </w:r>
      <w:r w:rsidRPr="00CD53D1">
        <w:rPr>
          <w:rFonts w:asciiTheme="minorHAnsi" w:hAnsiTheme="minorHAnsi" w:cstheme="minorHAnsi"/>
        </w:rPr>
        <w:br/>
      </w:r>
      <w:r w:rsidR="00EC51E1">
        <w:rPr>
          <w:rFonts w:asciiTheme="minorHAnsi" w:hAnsiTheme="minorHAnsi" w:cstheme="minorHAnsi"/>
        </w:rPr>
        <w:t>41-800 Zabrze</w:t>
      </w:r>
      <w:r w:rsidRPr="00CD53D1">
        <w:rPr>
          <w:rFonts w:asciiTheme="minorHAnsi" w:hAnsiTheme="minorHAnsi" w:cstheme="minorHAnsi"/>
        </w:rPr>
        <w:tab/>
      </w:r>
      <w:r w:rsidRPr="00CD53D1">
        <w:rPr>
          <w:rFonts w:asciiTheme="minorHAnsi" w:hAnsiTheme="minorHAnsi" w:cstheme="minorHAnsi"/>
        </w:rPr>
        <w:tab/>
      </w:r>
      <w:r w:rsidRPr="00CD53D1">
        <w:rPr>
          <w:rFonts w:asciiTheme="minorHAnsi" w:hAnsiTheme="minorHAnsi" w:cstheme="minorHAnsi"/>
        </w:rPr>
        <w:tab/>
      </w:r>
      <w:r w:rsidRPr="00CD53D1">
        <w:rPr>
          <w:rFonts w:asciiTheme="minorHAnsi" w:hAnsiTheme="minorHAnsi" w:cstheme="minorHAnsi"/>
        </w:rPr>
        <w:tab/>
      </w:r>
      <w:r w:rsidR="00EC51E1">
        <w:rPr>
          <w:rFonts w:asciiTheme="minorHAnsi" w:hAnsiTheme="minorHAnsi" w:cstheme="minorHAnsi"/>
        </w:rPr>
        <w:t xml:space="preserve">             41-800 Zabrze</w:t>
      </w:r>
      <w:r w:rsidR="00EC51E1">
        <w:rPr>
          <w:rFonts w:asciiTheme="minorHAnsi" w:hAnsiTheme="minorHAnsi" w:cstheme="minorHAnsi"/>
        </w:rPr>
        <w:br/>
      </w:r>
      <w:r w:rsidRPr="00CD53D1">
        <w:rPr>
          <w:rFonts w:asciiTheme="minorHAnsi" w:hAnsiTheme="minorHAnsi" w:cstheme="minorHAnsi"/>
        </w:rPr>
        <w:t xml:space="preserve">NIP: </w:t>
      </w:r>
      <w:r w:rsidR="00EC51E1">
        <w:rPr>
          <w:rFonts w:asciiTheme="minorHAnsi" w:hAnsiTheme="minorHAnsi" w:cstheme="minorHAnsi"/>
        </w:rPr>
        <w:t>6482743351</w:t>
      </w:r>
      <w:r w:rsidRPr="00CD53D1">
        <w:rPr>
          <w:rFonts w:asciiTheme="minorHAnsi" w:hAnsiTheme="minorHAnsi" w:cstheme="minorHAnsi"/>
        </w:rPr>
        <w:tab/>
      </w:r>
      <w:r w:rsidRPr="00CD53D1">
        <w:rPr>
          <w:rFonts w:asciiTheme="minorHAnsi" w:hAnsiTheme="minorHAnsi" w:cstheme="minorHAnsi"/>
        </w:rPr>
        <w:tab/>
      </w:r>
    </w:p>
    <w:p w:rsidR="007C499A" w:rsidRPr="00CD53D1" w:rsidRDefault="00405E54">
      <w:pPr>
        <w:pStyle w:val="Akapitzlist"/>
        <w:spacing w:line="360" w:lineRule="auto"/>
        <w:rPr>
          <w:rFonts w:asciiTheme="minorHAnsi" w:hAnsiTheme="minorHAnsi" w:cstheme="minorHAnsi"/>
          <w:b/>
        </w:rPr>
      </w:pPr>
      <w:r w:rsidRPr="00CD53D1">
        <w:rPr>
          <w:rFonts w:asciiTheme="minorHAnsi" w:hAnsiTheme="minorHAnsi" w:cstheme="minorHAnsi"/>
        </w:rPr>
        <w:tab/>
      </w:r>
      <w:r w:rsidRPr="00CD53D1">
        <w:rPr>
          <w:rFonts w:asciiTheme="minorHAnsi" w:hAnsiTheme="minorHAnsi" w:cstheme="minorHAnsi"/>
        </w:rPr>
        <w:tab/>
      </w:r>
    </w:p>
    <w:p w:rsidR="007C499A" w:rsidRPr="00CD53D1" w:rsidRDefault="007C499A">
      <w:pPr>
        <w:tabs>
          <w:tab w:val="left" w:pos="4564"/>
        </w:tabs>
        <w:spacing w:after="0" w:line="240" w:lineRule="auto"/>
        <w:ind w:left="4564"/>
        <w:rPr>
          <w:rFonts w:asciiTheme="minorHAnsi" w:eastAsia="Cambria" w:hAnsiTheme="minorHAnsi" w:cstheme="minorHAnsi"/>
          <w:b/>
          <w:sz w:val="24"/>
          <w:szCs w:val="24"/>
        </w:rPr>
      </w:pPr>
    </w:p>
    <w:p w:rsidR="007C499A" w:rsidRPr="00CD53D1" w:rsidRDefault="00405E54">
      <w:pPr>
        <w:numPr>
          <w:ilvl w:val="2"/>
          <w:numId w:val="8"/>
        </w:numPr>
        <w:tabs>
          <w:tab w:val="left" w:pos="4564"/>
        </w:tabs>
        <w:spacing w:after="0" w:line="240" w:lineRule="auto"/>
        <w:ind w:left="4564" w:hanging="190"/>
        <w:rPr>
          <w:rFonts w:asciiTheme="minorHAnsi" w:eastAsia="Cambria" w:hAnsiTheme="minorHAnsi" w:cstheme="minorHAnsi"/>
          <w:b/>
          <w:sz w:val="24"/>
          <w:szCs w:val="24"/>
        </w:rPr>
      </w:pPr>
      <w:r w:rsidRPr="00CD53D1">
        <w:rPr>
          <w:rFonts w:asciiTheme="minorHAnsi" w:eastAsia="Cambria" w:hAnsiTheme="minorHAnsi" w:cstheme="minorHAnsi"/>
          <w:b/>
          <w:sz w:val="24"/>
          <w:szCs w:val="24"/>
        </w:rPr>
        <w:t>8</w:t>
      </w:r>
    </w:p>
    <w:p w:rsidR="007C499A" w:rsidRPr="00CD53D1" w:rsidRDefault="00405E54">
      <w:pPr>
        <w:numPr>
          <w:ilvl w:val="0"/>
          <w:numId w:val="9"/>
        </w:numPr>
        <w:tabs>
          <w:tab w:val="left" w:pos="259"/>
        </w:tabs>
        <w:spacing w:after="0" w:line="240" w:lineRule="auto"/>
        <w:ind w:left="284" w:right="20" w:hanging="284"/>
        <w:rPr>
          <w:rFonts w:asciiTheme="minorHAnsi" w:eastAsia="Cambria" w:hAnsiTheme="minorHAnsi" w:cstheme="minorHAnsi"/>
          <w:sz w:val="24"/>
          <w:szCs w:val="24"/>
        </w:rPr>
      </w:pPr>
      <w:r w:rsidRPr="00CD53D1">
        <w:rPr>
          <w:rFonts w:asciiTheme="minorHAnsi" w:eastAsia="Cambria" w:hAnsiTheme="minorHAnsi" w:cstheme="minorHAnsi"/>
          <w:sz w:val="24"/>
          <w:szCs w:val="24"/>
        </w:rPr>
        <w:t>Strony niniejszej umowy zastrzegają sobie prawo naliczania kar umownych w niżej określonych sytuacjach i wysokościach:</w:t>
      </w:r>
    </w:p>
    <w:p w:rsidR="007C499A" w:rsidRPr="00CD53D1" w:rsidRDefault="00405E54">
      <w:pPr>
        <w:numPr>
          <w:ilvl w:val="0"/>
          <w:numId w:val="10"/>
        </w:numPr>
        <w:tabs>
          <w:tab w:val="left" w:pos="644"/>
        </w:tabs>
        <w:spacing w:after="0" w:line="240" w:lineRule="auto"/>
        <w:ind w:right="20"/>
        <w:jc w:val="both"/>
        <w:rPr>
          <w:rFonts w:asciiTheme="minorHAnsi" w:eastAsia="Cambria" w:hAnsiTheme="minorHAnsi" w:cstheme="minorHAnsi"/>
          <w:sz w:val="24"/>
          <w:szCs w:val="24"/>
        </w:rPr>
      </w:pPr>
      <w:r w:rsidRPr="00CD53D1">
        <w:rPr>
          <w:rFonts w:asciiTheme="minorHAnsi" w:eastAsia="Cambria" w:hAnsiTheme="minorHAnsi" w:cstheme="minorHAnsi"/>
          <w:sz w:val="24"/>
          <w:szCs w:val="24"/>
        </w:rPr>
        <w:t>Wykonawca zapłaci Zamawiającemu karę umowną za odstąpienie od umowy przez Zamawiającego z winy Wykonawcy w wysokości 10% wynagrodzenia brutto, obliczonego jako wartość niezrealizowanej części umowy (iloczyn ilości dni, ilości dziennej posiłków ogółem z § 1 ust. 4 i ceny za posiłek)</w:t>
      </w:r>
      <w:bookmarkStart w:id="0" w:name="page7"/>
      <w:bookmarkEnd w:id="0"/>
    </w:p>
    <w:p w:rsidR="007C499A" w:rsidRPr="00CD53D1" w:rsidRDefault="00405E54">
      <w:pPr>
        <w:numPr>
          <w:ilvl w:val="0"/>
          <w:numId w:val="10"/>
        </w:numPr>
        <w:tabs>
          <w:tab w:val="left" w:pos="653"/>
        </w:tabs>
        <w:spacing w:after="0" w:line="240" w:lineRule="auto"/>
        <w:ind w:right="20"/>
        <w:jc w:val="both"/>
        <w:rPr>
          <w:rFonts w:asciiTheme="minorHAnsi" w:eastAsia="Cambria" w:hAnsiTheme="minorHAnsi" w:cstheme="minorHAnsi"/>
          <w:sz w:val="24"/>
          <w:szCs w:val="24"/>
        </w:rPr>
      </w:pPr>
      <w:r w:rsidRPr="00CD53D1">
        <w:rPr>
          <w:rFonts w:asciiTheme="minorHAnsi" w:eastAsia="Cambria" w:hAnsiTheme="minorHAnsi" w:cstheme="minorHAnsi"/>
          <w:sz w:val="24"/>
          <w:szCs w:val="24"/>
        </w:rPr>
        <w:t>Wykonawca zapłaci Zamawiającemu karę umowną za każde niedostarczenie w ciągu dnia szkolnego posiłku lub nieterminowe dostarczenie posiłku w wysokości                   1.000,00 zł za każdy taki przypadek;</w:t>
      </w:r>
    </w:p>
    <w:p w:rsidR="007C499A" w:rsidRPr="00CD53D1" w:rsidRDefault="00405E54">
      <w:pPr>
        <w:tabs>
          <w:tab w:val="left" w:pos="567"/>
        </w:tabs>
        <w:ind w:left="567" w:right="20"/>
        <w:jc w:val="both"/>
        <w:rPr>
          <w:rFonts w:asciiTheme="minorHAnsi" w:eastAsia="Cambria" w:hAnsiTheme="minorHAnsi" w:cstheme="minorHAnsi"/>
          <w:sz w:val="24"/>
          <w:szCs w:val="24"/>
        </w:rPr>
      </w:pPr>
      <w:r w:rsidRPr="00CD53D1">
        <w:rPr>
          <w:rFonts w:asciiTheme="minorHAnsi" w:eastAsia="Cambria" w:hAnsiTheme="minorHAnsi" w:cstheme="minorHAnsi"/>
          <w:sz w:val="24"/>
          <w:szCs w:val="24"/>
        </w:rPr>
        <w:t>3)</w:t>
      </w:r>
      <w:r w:rsidRPr="00CD53D1">
        <w:rPr>
          <w:rFonts w:asciiTheme="minorHAnsi" w:eastAsia="Cambria" w:hAnsiTheme="minorHAnsi" w:cstheme="minorHAnsi"/>
          <w:color w:val="00B050"/>
          <w:sz w:val="24"/>
          <w:szCs w:val="24"/>
        </w:rPr>
        <w:t xml:space="preserve"> </w:t>
      </w:r>
      <w:r w:rsidRPr="00CD53D1">
        <w:rPr>
          <w:rFonts w:asciiTheme="minorHAnsi" w:eastAsia="Cambria" w:hAnsiTheme="minorHAnsi" w:cstheme="minorHAnsi"/>
          <w:sz w:val="24"/>
          <w:szCs w:val="24"/>
        </w:rPr>
        <w:t>w przypadku nienależytego wykonywania umowy, w szczególności poprzez dostarczanie posiłków nieodpowiadających specyfikacji istotnych warunków zamówienia, Wykonawca zapłaci Zamawiającemu karę umowną w wysokości odpowiadającej całkowitej wartości danej dostawy.</w:t>
      </w:r>
    </w:p>
    <w:p w:rsidR="007C499A" w:rsidRPr="00CD53D1" w:rsidRDefault="00405E54">
      <w:pPr>
        <w:numPr>
          <w:ilvl w:val="0"/>
          <w:numId w:val="11"/>
        </w:numPr>
        <w:tabs>
          <w:tab w:val="left" w:pos="319"/>
        </w:tabs>
        <w:spacing w:after="0" w:line="240" w:lineRule="auto"/>
        <w:ind w:left="284" w:right="20" w:hanging="284"/>
        <w:jc w:val="both"/>
        <w:rPr>
          <w:rFonts w:asciiTheme="minorHAnsi" w:eastAsia="Cambria" w:hAnsiTheme="minorHAnsi" w:cstheme="minorHAnsi"/>
          <w:sz w:val="24"/>
          <w:szCs w:val="24"/>
        </w:rPr>
      </w:pPr>
      <w:r w:rsidRPr="00CD53D1">
        <w:rPr>
          <w:rFonts w:asciiTheme="minorHAnsi" w:eastAsia="Cambria" w:hAnsiTheme="minorHAnsi" w:cstheme="minorHAnsi"/>
          <w:sz w:val="24"/>
          <w:szCs w:val="24"/>
        </w:rPr>
        <w:t>W przypadku dwukrotnego niewykonania umowy lub nienależytego wykonania umowy, Zamawiający odstąpi od umowy ze skutkiem natychmiastowym z winy Wykonawcy                                  w terminie 5 dni od dnia, w którym niewykonanie lub nienależyte wykonanie miało miejsce.</w:t>
      </w:r>
    </w:p>
    <w:p w:rsidR="007C499A" w:rsidRPr="00CD53D1" w:rsidRDefault="00405E54">
      <w:pPr>
        <w:numPr>
          <w:ilvl w:val="0"/>
          <w:numId w:val="11"/>
        </w:numPr>
        <w:tabs>
          <w:tab w:val="left" w:pos="266"/>
        </w:tabs>
        <w:spacing w:after="0" w:line="240" w:lineRule="auto"/>
        <w:ind w:left="284" w:right="20" w:hanging="284"/>
        <w:jc w:val="both"/>
        <w:rPr>
          <w:rFonts w:asciiTheme="minorHAnsi" w:eastAsia="Cambria" w:hAnsiTheme="minorHAnsi" w:cstheme="minorHAnsi"/>
          <w:sz w:val="24"/>
          <w:szCs w:val="24"/>
        </w:rPr>
      </w:pPr>
      <w:r w:rsidRPr="00CD53D1">
        <w:rPr>
          <w:rFonts w:asciiTheme="minorHAnsi" w:eastAsia="Cambria" w:hAnsiTheme="minorHAnsi" w:cstheme="minorHAnsi"/>
          <w:sz w:val="24"/>
          <w:szCs w:val="24"/>
        </w:rPr>
        <w:lastRenderedPageBreak/>
        <w:t>W przypadku powstania szkód z tytułu niewykonania lub nienależytego wykonania umowy przewyższających wysokość kar umownych, strony zastrzegają sobie prawo dochodzenia odszkodowania przewyższającego wysokość zastrzeżonych kar (odszkodowanie uzupełniające).</w:t>
      </w:r>
    </w:p>
    <w:p w:rsidR="007C499A" w:rsidRPr="00CD53D1" w:rsidRDefault="00405E54">
      <w:pPr>
        <w:numPr>
          <w:ilvl w:val="0"/>
          <w:numId w:val="11"/>
        </w:numPr>
        <w:tabs>
          <w:tab w:val="left" w:pos="370"/>
        </w:tabs>
        <w:spacing w:after="0" w:line="240" w:lineRule="auto"/>
        <w:ind w:left="284" w:right="20" w:hanging="284"/>
        <w:jc w:val="both"/>
        <w:rPr>
          <w:rFonts w:asciiTheme="minorHAnsi" w:eastAsia="Cambria" w:hAnsiTheme="minorHAnsi" w:cstheme="minorHAnsi"/>
          <w:sz w:val="24"/>
          <w:szCs w:val="24"/>
        </w:rPr>
      </w:pPr>
      <w:r w:rsidRPr="00CD53D1">
        <w:rPr>
          <w:rFonts w:asciiTheme="minorHAnsi" w:eastAsia="Cambria" w:hAnsiTheme="minorHAnsi" w:cstheme="minorHAnsi"/>
          <w:sz w:val="24"/>
          <w:szCs w:val="24"/>
        </w:rPr>
        <w:t xml:space="preserve">Wykonawca może rozwiązać umowę z zastosowaniem miesięcznego okresu wypowiedzenia umowy, w przypadku gdy Zamawiający pozostaje w zwłoce w zapłacie </w:t>
      </w:r>
      <w:r w:rsidR="002A46B4">
        <w:rPr>
          <w:rFonts w:asciiTheme="minorHAnsi" w:eastAsia="Cambria" w:hAnsiTheme="minorHAnsi" w:cstheme="minorHAnsi"/>
          <w:sz w:val="24"/>
          <w:szCs w:val="24"/>
        </w:rPr>
        <w:t xml:space="preserve">                   </w:t>
      </w:r>
      <w:r w:rsidRPr="00CD53D1">
        <w:rPr>
          <w:rFonts w:asciiTheme="minorHAnsi" w:eastAsia="Cambria" w:hAnsiTheme="minorHAnsi" w:cstheme="minorHAnsi"/>
          <w:sz w:val="24"/>
          <w:szCs w:val="24"/>
        </w:rPr>
        <w:t>za dwa kolejno następujące po sobie okresy płatności.</w:t>
      </w:r>
    </w:p>
    <w:p w:rsidR="007C499A" w:rsidRPr="00CD53D1" w:rsidRDefault="00405E54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284" w:right="20" w:hanging="284"/>
        <w:jc w:val="both"/>
        <w:rPr>
          <w:rFonts w:asciiTheme="minorHAnsi" w:eastAsia="Cambria" w:hAnsiTheme="minorHAnsi" w:cstheme="minorHAnsi"/>
          <w:sz w:val="24"/>
          <w:szCs w:val="24"/>
        </w:rPr>
      </w:pPr>
      <w:r w:rsidRPr="00CD53D1">
        <w:rPr>
          <w:rFonts w:asciiTheme="minorHAnsi" w:eastAsia="Cambria" w:hAnsiTheme="minorHAnsi" w:cstheme="minorHAnsi"/>
          <w:sz w:val="24"/>
          <w:szCs w:val="24"/>
        </w:rPr>
        <w:t>Wyliczona kara umowna pomniejsza wartość brutto wynagrodzenia, o którym mowa w § 5 ust. 1 i powinna być uwzględniona na fakturze wystawionej za wykonanie przedmiotu umowy.</w:t>
      </w:r>
    </w:p>
    <w:p w:rsidR="007C499A" w:rsidRPr="00CD53D1" w:rsidRDefault="00405E54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284" w:right="20" w:hanging="284"/>
        <w:rPr>
          <w:rFonts w:asciiTheme="minorHAnsi" w:eastAsia="Cambria" w:hAnsiTheme="minorHAnsi" w:cstheme="minorHAnsi"/>
          <w:sz w:val="24"/>
          <w:szCs w:val="24"/>
        </w:rPr>
      </w:pPr>
      <w:r w:rsidRPr="00CD53D1">
        <w:rPr>
          <w:rFonts w:asciiTheme="minorHAnsi" w:eastAsia="Cambria" w:hAnsiTheme="minorHAnsi" w:cstheme="minorHAnsi"/>
          <w:sz w:val="24"/>
          <w:szCs w:val="24"/>
        </w:rPr>
        <w:t>Kary umowne nie ograniczają roszczeń odszkodowawczych Zamawiającego na zasadach ogólnych.</w:t>
      </w:r>
    </w:p>
    <w:p w:rsidR="007C499A" w:rsidRPr="00CD53D1" w:rsidRDefault="007C499A">
      <w:pPr>
        <w:rPr>
          <w:rFonts w:asciiTheme="minorHAnsi" w:eastAsia="Times New Roman" w:hAnsiTheme="minorHAnsi" w:cstheme="minorHAnsi"/>
          <w:sz w:val="24"/>
          <w:szCs w:val="24"/>
        </w:rPr>
      </w:pPr>
    </w:p>
    <w:p w:rsidR="007C499A" w:rsidRPr="00CD53D1" w:rsidRDefault="00405E54">
      <w:pPr>
        <w:ind w:right="-3"/>
        <w:jc w:val="center"/>
        <w:rPr>
          <w:rFonts w:asciiTheme="minorHAnsi" w:eastAsia="Cambria" w:hAnsiTheme="minorHAnsi" w:cstheme="minorHAnsi"/>
          <w:b/>
          <w:sz w:val="24"/>
          <w:szCs w:val="24"/>
        </w:rPr>
      </w:pPr>
      <w:r w:rsidRPr="00CD53D1">
        <w:rPr>
          <w:rFonts w:asciiTheme="minorHAnsi" w:eastAsia="Cambria" w:hAnsiTheme="minorHAnsi" w:cstheme="minorHAnsi"/>
          <w:b/>
          <w:sz w:val="24"/>
          <w:szCs w:val="24"/>
        </w:rPr>
        <w:t>§ 9</w:t>
      </w:r>
    </w:p>
    <w:p w:rsidR="007C499A" w:rsidRPr="00CD53D1" w:rsidRDefault="00405E54">
      <w:pPr>
        <w:ind w:left="4" w:right="20"/>
        <w:jc w:val="both"/>
        <w:rPr>
          <w:rFonts w:asciiTheme="minorHAnsi" w:eastAsia="Cambria" w:hAnsiTheme="minorHAnsi" w:cstheme="minorHAnsi"/>
          <w:sz w:val="24"/>
          <w:szCs w:val="24"/>
        </w:rPr>
      </w:pPr>
      <w:r w:rsidRPr="00CD53D1">
        <w:rPr>
          <w:rFonts w:asciiTheme="minorHAnsi" w:eastAsia="Cambria" w:hAnsiTheme="minorHAnsi" w:cstheme="minorHAnsi"/>
          <w:sz w:val="24"/>
          <w:szCs w:val="24"/>
        </w:rPr>
        <w:t>W przypadku nienależytego wykonania umowy dyrektor szkoły zgłasza pisemnie zastrzeżenia do Wykonawcy.</w:t>
      </w:r>
    </w:p>
    <w:p w:rsidR="007C499A" w:rsidRPr="00CD53D1" w:rsidRDefault="00405E54">
      <w:pPr>
        <w:tabs>
          <w:tab w:val="left" w:pos="585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53D1">
        <w:rPr>
          <w:rFonts w:asciiTheme="minorHAnsi" w:hAnsiTheme="minorHAnsi" w:cstheme="minorHAnsi"/>
          <w:b/>
          <w:sz w:val="24"/>
          <w:szCs w:val="24"/>
        </w:rPr>
        <w:t>§ 11</w:t>
      </w:r>
    </w:p>
    <w:p w:rsidR="007C499A" w:rsidRPr="00CD53D1" w:rsidRDefault="00405E54">
      <w:pPr>
        <w:tabs>
          <w:tab w:val="left" w:pos="585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CD53D1">
        <w:rPr>
          <w:rFonts w:asciiTheme="minorHAnsi" w:hAnsiTheme="minorHAnsi" w:cstheme="minorHAnsi"/>
          <w:sz w:val="24"/>
          <w:szCs w:val="24"/>
        </w:rPr>
        <w:t>Umow</w:t>
      </w:r>
      <w:r w:rsidR="00EA3476">
        <w:rPr>
          <w:rFonts w:asciiTheme="minorHAnsi" w:hAnsiTheme="minorHAnsi" w:cstheme="minorHAnsi"/>
          <w:sz w:val="24"/>
          <w:szCs w:val="24"/>
        </w:rPr>
        <w:t xml:space="preserve">a obowiązuje od dnia 15.09.2025 </w:t>
      </w:r>
      <w:r w:rsidRPr="00CD53D1">
        <w:rPr>
          <w:rFonts w:asciiTheme="minorHAnsi" w:hAnsiTheme="minorHAnsi" w:cstheme="minorHAnsi"/>
          <w:sz w:val="24"/>
          <w:szCs w:val="24"/>
        </w:rPr>
        <w:t xml:space="preserve">r. i zawarta została na czas określony </w:t>
      </w:r>
      <w:r w:rsidR="002A46B4">
        <w:rPr>
          <w:rFonts w:asciiTheme="minorHAnsi" w:hAnsiTheme="minorHAnsi" w:cstheme="minorHAnsi"/>
          <w:sz w:val="24"/>
          <w:szCs w:val="24"/>
        </w:rPr>
        <w:t xml:space="preserve">                                              do 25</w:t>
      </w:r>
      <w:r w:rsidRPr="00CD53D1">
        <w:rPr>
          <w:rFonts w:asciiTheme="minorHAnsi" w:hAnsiTheme="minorHAnsi" w:cstheme="minorHAnsi"/>
          <w:sz w:val="24"/>
          <w:szCs w:val="24"/>
        </w:rPr>
        <w:t>.</w:t>
      </w:r>
      <w:r w:rsidR="002A46B4">
        <w:rPr>
          <w:rFonts w:asciiTheme="minorHAnsi" w:hAnsiTheme="minorHAnsi" w:cstheme="minorHAnsi"/>
          <w:sz w:val="24"/>
          <w:szCs w:val="24"/>
        </w:rPr>
        <w:t>06</w:t>
      </w:r>
      <w:r w:rsidRPr="00CD53D1">
        <w:rPr>
          <w:rFonts w:asciiTheme="minorHAnsi" w:hAnsiTheme="minorHAnsi" w:cstheme="minorHAnsi"/>
          <w:sz w:val="24"/>
          <w:szCs w:val="24"/>
        </w:rPr>
        <w:t>.202</w:t>
      </w:r>
      <w:r w:rsidR="002A46B4">
        <w:rPr>
          <w:rFonts w:asciiTheme="minorHAnsi" w:hAnsiTheme="minorHAnsi" w:cstheme="minorHAnsi"/>
          <w:sz w:val="24"/>
          <w:szCs w:val="24"/>
        </w:rPr>
        <w:t>6</w:t>
      </w:r>
      <w:r w:rsidRPr="00CD53D1">
        <w:rPr>
          <w:rFonts w:asciiTheme="minorHAnsi" w:hAnsiTheme="minorHAnsi" w:cstheme="minorHAnsi"/>
          <w:sz w:val="24"/>
          <w:szCs w:val="24"/>
        </w:rPr>
        <w:t xml:space="preserve"> r.</w:t>
      </w:r>
    </w:p>
    <w:p w:rsidR="007C499A" w:rsidRPr="00CD53D1" w:rsidRDefault="00405E54">
      <w:pPr>
        <w:pStyle w:val="Standard"/>
        <w:spacing w:before="57" w:after="57" w:line="276" w:lineRule="auto"/>
        <w:ind w:left="720"/>
        <w:rPr>
          <w:rFonts w:asciiTheme="minorHAnsi" w:hAnsiTheme="minorHAnsi" w:cstheme="minorHAnsi"/>
        </w:rPr>
      </w:pPr>
      <w:r w:rsidRPr="00CD53D1">
        <w:rPr>
          <w:rFonts w:asciiTheme="minorHAnsi" w:hAnsiTheme="minorHAnsi" w:cstheme="minorHAnsi"/>
          <w:b/>
        </w:rPr>
        <w:t xml:space="preserve">                                                             </w:t>
      </w:r>
      <w:r w:rsidR="002A46B4">
        <w:rPr>
          <w:rFonts w:asciiTheme="minorHAnsi" w:hAnsiTheme="minorHAnsi" w:cstheme="minorHAnsi"/>
          <w:b/>
        </w:rPr>
        <w:t xml:space="preserve">     </w:t>
      </w:r>
      <w:r w:rsidRPr="00CD53D1">
        <w:rPr>
          <w:rFonts w:asciiTheme="minorHAnsi" w:hAnsiTheme="minorHAnsi" w:cstheme="minorHAnsi"/>
          <w:b/>
        </w:rPr>
        <w:t>§ 12</w:t>
      </w:r>
    </w:p>
    <w:p w:rsidR="007C499A" w:rsidRPr="00CD53D1" w:rsidRDefault="00405E54">
      <w:pPr>
        <w:numPr>
          <w:ilvl w:val="0"/>
          <w:numId w:val="16"/>
        </w:numPr>
        <w:tabs>
          <w:tab w:val="left" w:pos="346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D53D1">
        <w:rPr>
          <w:rFonts w:asciiTheme="minorHAnsi" w:eastAsia="Cambria" w:hAnsiTheme="minorHAnsi" w:cstheme="minorHAnsi"/>
          <w:sz w:val="24"/>
          <w:szCs w:val="24"/>
          <w:lang w:eastAsia="pl-PL"/>
        </w:rPr>
        <w:t xml:space="preserve">Wszelkie zawiadomienia, korespondencja oraz dokumentacja przekazywana </w:t>
      </w:r>
      <w:r w:rsidR="002A46B4">
        <w:rPr>
          <w:rFonts w:asciiTheme="minorHAnsi" w:eastAsia="Cambria" w:hAnsiTheme="minorHAnsi" w:cstheme="minorHAnsi"/>
          <w:sz w:val="24"/>
          <w:szCs w:val="24"/>
          <w:lang w:eastAsia="pl-PL"/>
        </w:rPr>
        <w:t xml:space="preserve">                               </w:t>
      </w:r>
      <w:r w:rsidRPr="00CD53D1">
        <w:rPr>
          <w:rFonts w:asciiTheme="minorHAnsi" w:eastAsia="Cambria" w:hAnsiTheme="minorHAnsi" w:cstheme="minorHAnsi"/>
          <w:sz w:val="24"/>
          <w:szCs w:val="24"/>
          <w:lang w:eastAsia="pl-PL"/>
        </w:rPr>
        <w:t>w związku z niniejszą umową między stronami będzie sporządzana na piśmie</w:t>
      </w:r>
      <w:r w:rsidR="002A46B4">
        <w:rPr>
          <w:rFonts w:asciiTheme="minorHAnsi" w:eastAsia="Cambria" w:hAnsiTheme="minorHAnsi" w:cstheme="minorHAnsi"/>
          <w:sz w:val="24"/>
          <w:szCs w:val="24"/>
          <w:lang w:eastAsia="pl-PL"/>
        </w:rPr>
        <w:t xml:space="preserve">                                 </w:t>
      </w:r>
      <w:r w:rsidRPr="00CD53D1">
        <w:rPr>
          <w:rFonts w:asciiTheme="minorHAnsi" w:eastAsia="Cambria" w:hAnsiTheme="minorHAnsi" w:cstheme="minorHAnsi"/>
          <w:sz w:val="24"/>
          <w:szCs w:val="24"/>
          <w:lang w:eastAsia="pl-PL"/>
        </w:rPr>
        <w:t xml:space="preserve"> i podpisana przez Stronę zawiadamiającą. Zawiadomienia mogą być  doręczane osobiście, przesyłane kurierem lub listem.</w:t>
      </w:r>
    </w:p>
    <w:p w:rsidR="007C499A" w:rsidRPr="00CD53D1" w:rsidRDefault="00405E54">
      <w:pPr>
        <w:numPr>
          <w:ilvl w:val="0"/>
          <w:numId w:val="16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1" w:name="page9"/>
      <w:bookmarkEnd w:id="1"/>
      <w:r w:rsidRPr="00CD53D1">
        <w:rPr>
          <w:rFonts w:asciiTheme="minorHAnsi" w:eastAsia="Cambria" w:hAnsiTheme="minorHAnsi" w:cstheme="minorHAnsi"/>
          <w:sz w:val="24"/>
          <w:szCs w:val="24"/>
          <w:lang w:eastAsia="pl-PL"/>
        </w:rPr>
        <w:t>Wykonawca zobowiązuje się do powiadamiania o dokonaniu zmiany adresu pod rygorem uznania za doręczoną przesyłki nadanej przez Zamawiającego na ostatni znany adres Wykonawcy.</w:t>
      </w:r>
    </w:p>
    <w:p w:rsidR="007C499A" w:rsidRPr="00CD53D1" w:rsidRDefault="00405E54">
      <w:pPr>
        <w:numPr>
          <w:ilvl w:val="0"/>
          <w:numId w:val="16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D53D1">
        <w:rPr>
          <w:rFonts w:asciiTheme="minorHAnsi" w:eastAsia="Cambria" w:hAnsiTheme="minorHAnsi" w:cstheme="minorHAnsi"/>
          <w:sz w:val="24"/>
          <w:szCs w:val="24"/>
          <w:lang w:eastAsia="pl-PL"/>
        </w:rPr>
        <w:t>Wszelkie spory wynikłe w związku z realizacją umowy, strony zobowiązują się rozwiązywać w drodze wspólnych negocjacji, a przypadku niemożności ustalenia kompromisu, spory rozstrzygane będą przez właściwy sąd powszechny dla siedziby Zamawiającego.</w:t>
      </w:r>
    </w:p>
    <w:p w:rsidR="007C499A" w:rsidRPr="00CD53D1" w:rsidRDefault="00405E54">
      <w:pPr>
        <w:numPr>
          <w:ilvl w:val="0"/>
          <w:numId w:val="16"/>
        </w:numPr>
        <w:tabs>
          <w:tab w:val="left" w:pos="36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D53D1">
        <w:rPr>
          <w:rFonts w:asciiTheme="minorHAnsi" w:eastAsia="Cambria" w:hAnsiTheme="minorHAnsi" w:cstheme="minorHAnsi"/>
          <w:sz w:val="24"/>
          <w:szCs w:val="24"/>
          <w:lang w:eastAsia="pl-PL"/>
        </w:rPr>
        <w:t xml:space="preserve">W sprawach nieuregulowanych niniejszą umową będą miały zastosowanie przepisy Kodeksu cywilnego oraz ustawy Prawo zamówień publicznych </w:t>
      </w:r>
      <w:r w:rsidR="002A46B4">
        <w:rPr>
          <w:rFonts w:asciiTheme="minorHAnsi" w:eastAsia="Cambria" w:hAnsiTheme="minorHAnsi" w:cstheme="minorHAnsi"/>
          <w:sz w:val="24"/>
          <w:szCs w:val="24"/>
          <w:lang w:eastAsia="pl-PL"/>
        </w:rPr>
        <w:t>.</w:t>
      </w:r>
    </w:p>
    <w:p w:rsidR="007C499A" w:rsidRDefault="007C499A">
      <w:pPr>
        <w:tabs>
          <w:tab w:val="left" w:pos="5850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2A46B4" w:rsidRDefault="002A46B4" w:rsidP="002A46B4">
      <w:pPr>
        <w:tabs>
          <w:tab w:val="left" w:pos="585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CD53D1">
        <w:rPr>
          <w:rFonts w:asciiTheme="minorHAnsi" w:hAnsiTheme="minorHAnsi" w:cstheme="minorHAnsi"/>
          <w:b/>
          <w:sz w:val="24"/>
          <w:szCs w:val="24"/>
        </w:rPr>
        <w:t>§ 12</w:t>
      </w:r>
    </w:p>
    <w:p w:rsidR="002A46B4" w:rsidRPr="002A46B4" w:rsidRDefault="002A46B4" w:rsidP="002A46B4">
      <w:pPr>
        <w:tabs>
          <w:tab w:val="left" w:pos="5850"/>
        </w:tabs>
        <w:rPr>
          <w:rFonts w:asciiTheme="minorHAnsi" w:hAnsiTheme="minorHAnsi" w:cstheme="minorHAnsi"/>
          <w:sz w:val="24"/>
          <w:szCs w:val="24"/>
        </w:rPr>
      </w:pPr>
      <w:r w:rsidRPr="002A46B4">
        <w:rPr>
          <w:rFonts w:asciiTheme="minorHAnsi" w:hAnsiTheme="minorHAnsi" w:cstheme="minorHAnsi"/>
          <w:sz w:val="24"/>
          <w:szCs w:val="24"/>
        </w:rPr>
        <w:t>Umowę sporządzono w dwóch w jednobrzmiących egzemplarzach, po jednym dla każdej</w:t>
      </w:r>
      <w:r w:rsidR="007A44F8">
        <w:rPr>
          <w:rFonts w:asciiTheme="minorHAnsi" w:hAnsiTheme="minorHAnsi" w:cstheme="minorHAnsi"/>
          <w:sz w:val="24"/>
          <w:szCs w:val="24"/>
        </w:rPr>
        <w:t xml:space="preserve">                   </w:t>
      </w:r>
      <w:r w:rsidRPr="002A46B4">
        <w:rPr>
          <w:rFonts w:asciiTheme="minorHAnsi" w:hAnsiTheme="minorHAnsi" w:cstheme="minorHAnsi"/>
          <w:sz w:val="24"/>
          <w:szCs w:val="24"/>
        </w:rPr>
        <w:t xml:space="preserve"> ze Stron.</w:t>
      </w:r>
    </w:p>
    <w:p w:rsidR="002A46B4" w:rsidRPr="00CD53D1" w:rsidRDefault="002A46B4">
      <w:pPr>
        <w:tabs>
          <w:tab w:val="left" w:pos="5850"/>
        </w:tabs>
        <w:jc w:val="both"/>
        <w:rPr>
          <w:rFonts w:asciiTheme="minorHAnsi" w:hAnsiTheme="minorHAnsi" w:cstheme="minorHAnsi"/>
          <w:sz w:val="24"/>
          <w:szCs w:val="24"/>
        </w:rPr>
      </w:pPr>
      <w:bookmarkStart w:id="2" w:name="_GoBack"/>
      <w:bookmarkEnd w:id="2"/>
    </w:p>
    <w:p w:rsidR="007C499A" w:rsidRPr="00CD53D1" w:rsidRDefault="002A46B4">
      <w:pPr>
        <w:tabs>
          <w:tab w:val="left" w:pos="5850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…………………………                                                                                       </w:t>
      </w:r>
      <w:r w:rsidR="00405E54" w:rsidRPr="00CD53D1">
        <w:rPr>
          <w:rFonts w:asciiTheme="minorHAnsi" w:hAnsiTheme="minorHAnsi" w:cstheme="minorHAnsi"/>
          <w:sz w:val="24"/>
          <w:szCs w:val="24"/>
        </w:rPr>
        <w:t>………………………</w:t>
      </w:r>
    </w:p>
    <w:p w:rsidR="007C499A" w:rsidRPr="00CD53D1" w:rsidRDefault="00405E54">
      <w:pPr>
        <w:tabs>
          <w:tab w:val="left" w:pos="585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CD53D1">
        <w:rPr>
          <w:rFonts w:asciiTheme="minorHAnsi" w:hAnsiTheme="minorHAnsi" w:cstheme="minorHAnsi"/>
          <w:sz w:val="24"/>
          <w:szCs w:val="24"/>
        </w:rPr>
        <w:t xml:space="preserve">       Zleceniodawca </w:t>
      </w:r>
      <w:r w:rsidRPr="00CD53D1">
        <w:rPr>
          <w:rFonts w:asciiTheme="minorHAnsi" w:hAnsiTheme="minorHAnsi" w:cstheme="minorHAnsi"/>
          <w:sz w:val="24"/>
          <w:szCs w:val="24"/>
        </w:rPr>
        <w:tab/>
      </w:r>
      <w:r w:rsidRPr="00CD53D1">
        <w:rPr>
          <w:rFonts w:asciiTheme="minorHAnsi" w:hAnsiTheme="minorHAnsi" w:cstheme="minorHAnsi"/>
          <w:sz w:val="24"/>
          <w:szCs w:val="24"/>
        </w:rPr>
        <w:tab/>
        <w:t xml:space="preserve">       Wykonawca</w:t>
      </w:r>
      <w:r w:rsidRPr="00CD53D1">
        <w:rPr>
          <w:rFonts w:asciiTheme="minorHAnsi" w:hAnsiTheme="minorHAnsi" w:cstheme="minorHAnsi"/>
          <w:sz w:val="24"/>
          <w:szCs w:val="24"/>
        </w:rPr>
        <w:tab/>
      </w:r>
    </w:p>
    <w:sectPr w:rsidR="007C499A" w:rsidRPr="00CD53D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72CD" w:rsidRDefault="008E72CD">
      <w:pPr>
        <w:spacing w:line="240" w:lineRule="auto"/>
      </w:pPr>
      <w:r>
        <w:separator/>
      </w:r>
    </w:p>
  </w:endnote>
  <w:endnote w:type="continuationSeparator" w:id="0">
    <w:p w:rsidR="008E72CD" w:rsidRDefault="008E72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 Light">
    <w:altName w:val="Segoe Print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72CD" w:rsidRDefault="008E72CD">
      <w:pPr>
        <w:spacing w:after="0"/>
      </w:pPr>
      <w:r>
        <w:separator/>
      </w:r>
    </w:p>
  </w:footnote>
  <w:footnote w:type="continuationSeparator" w:id="0">
    <w:p w:rsidR="008E72CD" w:rsidRDefault="008E72C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)"/>
      <w:lvlJc w:val="left"/>
    </w:lvl>
    <w:lvl w:ilvl="3">
      <w:start w:val="1"/>
      <w:numFmt w:val="bullet"/>
      <w:lvlText w:val="§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multilevel"/>
    <w:tmpl w:val="0000000B"/>
    <w:lvl w:ilvl="0">
      <w:numFmt w:val="decimal"/>
      <w:lvlText w:val="%1."/>
      <w:lvlJc w:val="left"/>
    </w:lvl>
    <w:lvl w:ilvl="1">
      <w:start w:val="1"/>
      <w:numFmt w:val="decimal"/>
      <w:lvlText w:val="%2)"/>
      <w:lvlJc w:val="left"/>
      <w:rPr>
        <w:rFonts w:ascii="Times New Roman" w:eastAsia="Cambria" w:hAnsi="Times New Roman" w:cs="Times New Roman"/>
      </w:rPr>
    </w:lvl>
    <w:lvl w:ilvl="2">
      <w:start w:val="1"/>
      <w:numFmt w:val="bullet"/>
      <w:lvlText w:val="§"/>
      <w:lvlJc w:val="left"/>
      <w:rPr>
        <w:color w:val="auto"/>
      </w:rPr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 w15:restartNumberingAfterBreak="0">
    <w:nsid w:val="00000010"/>
    <w:multiLevelType w:val="multilevel"/>
    <w:tmpl w:val="00000010"/>
    <w:lvl w:ilvl="0">
      <w:start w:val="2"/>
      <w:numFmt w:val="decimal"/>
      <w:lvlText w:val="%1.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4" w15:restartNumberingAfterBreak="0">
    <w:nsid w:val="0BDF16F3"/>
    <w:multiLevelType w:val="multilevel"/>
    <w:tmpl w:val="0BDF16F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D96D1B"/>
    <w:multiLevelType w:val="multilevel"/>
    <w:tmpl w:val="32D96D1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A1C88"/>
    <w:multiLevelType w:val="multilevel"/>
    <w:tmpl w:val="393A1C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4101D"/>
    <w:multiLevelType w:val="multilevel"/>
    <w:tmpl w:val="3A941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107BE"/>
    <w:multiLevelType w:val="multilevel"/>
    <w:tmpl w:val="446107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55340"/>
    <w:multiLevelType w:val="multilevel"/>
    <w:tmpl w:val="48D5534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11140"/>
    <w:multiLevelType w:val="multilevel"/>
    <w:tmpl w:val="57A11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F35C6"/>
    <w:multiLevelType w:val="multilevel"/>
    <w:tmpl w:val="5A5F35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C872BF"/>
    <w:multiLevelType w:val="multilevel"/>
    <w:tmpl w:val="70C872B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516A7"/>
    <w:multiLevelType w:val="multilevel"/>
    <w:tmpl w:val="729516A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70" w:hanging="39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03B2D"/>
    <w:multiLevelType w:val="multilevel"/>
    <w:tmpl w:val="7BD03B2D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86C7E"/>
    <w:multiLevelType w:val="multilevel"/>
    <w:tmpl w:val="7D586C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4"/>
  </w:num>
  <w:num w:numId="6">
    <w:abstractNumId w:val="10"/>
  </w:num>
  <w:num w:numId="7">
    <w:abstractNumId w:val="12"/>
  </w:num>
  <w:num w:numId="8">
    <w:abstractNumId w:val="1"/>
  </w:num>
  <w:num w:numId="9">
    <w:abstractNumId w:val="2"/>
  </w:num>
  <w:num w:numId="10">
    <w:abstractNumId w:val="14"/>
  </w:num>
  <w:num w:numId="11">
    <w:abstractNumId w:val="3"/>
  </w:num>
  <w:num w:numId="12">
    <w:abstractNumId w:val="13"/>
  </w:num>
  <w:num w:numId="13">
    <w:abstractNumId w:val="15"/>
  </w:num>
  <w:num w:numId="14">
    <w:abstractNumId w:val="9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FF2"/>
    <w:rsid w:val="00050B25"/>
    <w:rsid w:val="00066B4C"/>
    <w:rsid w:val="001E6FF2"/>
    <w:rsid w:val="002A46B4"/>
    <w:rsid w:val="00323C7D"/>
    <w:rsid w:val="003921A1"/>
    <w:rsid w:val="00405E54"/>
    <w:rsid w:val="0043643C"/>
    <w:rsid w:val="00455E06"/>
    <w:rsid w:val="00487A8F"/>
    <w:rsid w:val="004B1344"/>
    <w:rsid w:val="00510FB5"/>
    <w:rsid w:val="0056453E"/>
    <w:rsid w:val="005F3F4C"/>
    <w:rsid w:val="00674515"/>
    <w:rsid w:val="006A6FEE"/>
    <w:rsid w:val="007178FA"/>
    <w:rsid w:val="00770689"/>
    <w:rsid w:val="007A44F8"/>
    <w:rsid w:val="007C1A65"/>
    <w:rsid w:val="007C499A"/>
    <w:rsid w:val="0082690C"/>
    <w:rsid w:val="008D03F7"/>
    <w:rsid w:val="008E72CD"/>
    <w:rsid w:val="00904A40"/>
    <w:rsid w:val="0090660D"/>
    <w:rsid w:val="009C075F"/>
    <w:rsid w:val="009D77FA"/>
    <w:rsid w:val="00A70529"/>
    <w:rsid w:val="00A92A59"/>
    <w:rsid w:val="00AD5DDA"/>
    <w:rsid w:val="00B3309D"/>
    <w:rsid w:val="00B865F9"/>
    <w:rsid w:val="00BB2E22"/>
    <w:rsid w:val="00BE471C"/>
    <w:rsid w:val="00BF3144"/>
    <w:rsid w:val="00C4539F"/>
    <w:rsid w:val="00C641AB"/>
    <w:rsid w:val="00CD53D1"/>
    <w:rsid w:val="00D10010"/>
    <w:rsid w:val="00DC4205"/>
    <w:rsid w:val="00E25C28"/>
    <w:rsid w:val="00E82DBA"/>
    <w:rsid w:val="00E906C8"/>
    <w:rsid w:val="00EA3476"/>
    <w:rsid w:val="00EA4FB5"/>
    <w:rsid w:val="00EC3B7F"/>
    <w:rsid w:val="00EC51E1"/>
    <w:rsid w:val="00EF11F4"/>
    <w:rsid w:val="00FB0A6D"/>
    <w:rsid w:val="00FC66FE"/>
    <w:rsid w:val="00FE195B"/>
    <w:rsid w:val="33D0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654C5"/>
  <w15:docId w15:val="{8B560461-BC21-4BDA-9DF6-AAA6BF2A1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after="0" w:line="240" w:lineRule="auto"/>
    </w:pPr>
    <w:rPr>
      <w:rFonts w:cs="Times New Roman"/>
      <w:sz w:val="20"/>
      <w:szCs w:val="20"/>
      <w:lang w:val="zh-CN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pPr>
      <w:spacing w:after="200"/>
    </w:pPr>
    <w:rPr>
      <w:rFonts w:cs="Calibri"/>
      <w:b/>
      <w:bCs/>
      <w:lang w:val="pl-PL" w:eastAsia="en-US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basedOn w:val="Normalny"/>
    <w:pPr>
      <w:widowControl w:val="0"/>
      <w:suppressAutoHyphens/>
      <w:autoSpaceDE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2">
    <w:name w:val="h2"/>
    <w:basedOn w:val="Domylnaczcionkaakapitu"/>
  </w:style>
  <w:style w:type="character" w:customStyle="1" w:styleId="AkapitzlistZnak">
    <w:name w:val="Akapit z listą Znak"/>
    <w:link w:val="Akapitzlist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eastAsia="Calibri" w:hAnsi="Calibri" w:cs="Times New Roman"/>
      <w:sz w:val="20"/>
      <w:szCs w:val="20"/>
      <w:lang w:val="zh-CN" w:eastAsia="zh-CN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Calibri"/>
      <w:b/>
      <w:bCs/>
      <w:sz w:val="20"/>
      <w:szCs w:val="20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1442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sp4</dc:creator>
  <cp:lastModifiedBy>X</cp:lastModifiedBy>
  <cp:revision>4</cp:revision>
  <cp:lastPrinted>2024-07-18T10:52:00Z</cp:lastPrinted>
  <dcterms:created xsi:type="dcterms:W3CDTF">2025-07-29T08:24:00Z</dcterms:created>
  <dcterms:modified xsi:type="dcterms:W3CDTF">2025-07-29T10:27:00Z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1045-12.2.0.21931</vt:lpwstr>
  </property>
  <property fmtid="{D5CDD505-2E9C-101B-9397-08002B2CF9AE}" pid="3" name="ICV">
    <vt:lpwstr>007FD3BE1A514F809E2D5F58A84410D8_13</vt:lpwstr>
  </property>
</Properties>
</file>